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79490" w14:textId="0DF9FC90" w:rsidR="004233F5" w:rsidRPr="00166251" w:rsidRDefault="004233F5" w:rsidP="00166251">
      <w:pPr>
        <w:pStyle w:val="Heading1"/>
        <w:spacing w:line="240" w:lineRule="auto"/>
        <w:rPr>
          <w:rFonts w:cstheme="majorHAnsi"/>
          <w:color w:val="0F4761"/>
          <w:sz w:val="40"/>
          <w:szCs w:val="40"/>
        </w:rPr>
      </w:pPr>
      <w:r w:rsidRPr="00166251">
        <w:rPr>
          <w:rFonts w:cstheme="majorHAnsi"/>
          <w:color w:val="0F4761"/>
          <w:sz w:val="40"/>
          <w:szCs w:val="40"/>
        </w:rPr>
        <w:t>Capacity Narrative Builder</w:t>
      </w:r>
    </w:p>
    <w:p w14:paraId="6DB1C71C" w14:textId="5D790F8E" w:rsidR="00CE2F40" w:rsidRPr="00166251" w:rsidRDefault="00EB17A8" w:rsidP="00166251">
      <w:pPr>
        <w:spacing w:line="240" w:lineRule="auto"/>
        <w:rPr>
          <w:rFonts w:asciiTheme="majorHAnsi" w:hAnsiTheme="majorHAnsi" w:cstheme="majorHAnsi"/>
        </w:rPr>
      </w:pPr>
      <w:r w:rsidRPr="00166251">
        <w:rPr>
          <w:rFonts w:asciiTheme="majorHAnsi" w:hAnsiTheme="majorHAnsi" w:cstheme="majorHAnsi"/>
        </w:rPr>
        <w:t xml:space="preserve">This worksheet helps organizations craft a compelling capacity narrative, even if they’re small or emerging. It includes sentence starters, example prompts, and tips for describing readiness, infrastructure, </w:t>
      </w:r>
      <w:r w:rsidRPr="00166251">
        <w:rPr>
          <w:rFonts w:asciiTheme="majorHAnsi" w:hAnsiTheme="majorHAnsi" w:cstheme="majorHAnsi"/>
        </w:rPr>
        <w:t>partnerships, and people in clear and confident ways.</w:t>
      </w:r>
    </w:p>
    <w:p w14:paraId="58307E92" w14:textId="77777777" w:rsidR="00CE2F40" w:rsidRPr="00166251" w:rsidRDefault="00EB17A8" w:rsidP="00166251">
      <w:pPr>
        <w:pStyle w:val="Heading2"/>
        <w:spacing w:line="240" w:lineRule="auto"/>
        <w:rPr>
          <w:rFonts w:cstheme="majorHAnsi"/>
        </w:rPr>
      </w:pPr>
      <w:r w:rsidRPr="00166251">
        <w:rPr>
          <w:rFonts w:cstheme="majorHAnsi"/>
        </w:rPr>
        <w:t>How to Use This Worksheet</w:t>
      </w:r>
    </w:p>
    <w:p w14:paraId="57749B8D" w14:textId="3061058B" w:rsidR="00CE2F40" w:rsidRPr="00166251" w:rsidRDefault="00EB17A8" w:rsidP="00166251">
      <w:pPr>
        <w:spacing w:line="240" w:lineRule="auto"/>
        <w:rPr>
          <w:rFonts w:asciiTheme="majorHAnsi" w:hAnsiTheme="majorHAnsi" w:cstheme="majorHAnsi"/>
        </w:rPr>
      </w:pPr>
      <w:r w:rsidRPr="00166251">
        <w:rPr>
          <w:rFonts w:asciiTheme="majorHAnsi" w:hAnsiTheme="majorHAnsi" w:cstheme="majorHAnsi"/>
        </w:rPr>
        <w:t>Each section includes guiding prompts and sentence starters. Use them to tell your story of readiness. If a prompt doesn’t apply, skip it or adapt it.</w:t>
      </w:r>
    </w:p>
    <w:p w14:paraId="2F805B5F" w14:textId="77777777" w:rsidR="00CE2F40" w:rsidRPr="00166251" w:rsidRDefault="00EB17A8" w:rsidP="00166251">
      <w:pPr>
        <w:pStyle w:val="Heading2"/>
        <w:spacing w:line="240" w:lineRule="auto"/>
        <w:rPr>
          <w:rFonts w:cstheme="majorHAnsi"/>
        </w:rPr>
      </w:pPr>
      <w:r w:rsidRPr="00166251">
        <w:rPr>
          <w:rFonts w:cstheme="majorHAnsi"/>
        </w:rPr>
        <w:t>1. Past Experience</w:t>
      </w:r>
    </w:p>
    <w:p w14:paraId="6A3E1B9C" w14:textId="77777777" w:rsidR="00CE2F40" w:rsidRPr="00166251" w:rsidRDefault="00EB17A8" w:rsidP="00166251">
      <w:pPr>
        <w:pStyle w:val="Heading3"/>
      </w:pPr>
      <w:r w:rsidRPr="00166251">
        <w:t>Prompts:</w:t>
      </w:r>
    </w:p>
    <w:p w14:paraId="03555566" w14:textId="2549B788" w:rsidR="00EB17A8" w:rsidRPr="00EB17A8" w:rsidRDefault="00EB17A8" w:rsidP="00EB17A8">
      <w:pPr>
        <w:pStyle w:val="ListParagraph"/>
        <w:numPr>
          <w:ilvl w:val="0"/>
          <w:numId w:val="11"/>
        </w:numPr>
        <w:spacing w:line="240" w:lineRule="auto"/>
        <w:rPr>
          <w:rFonts w:asciiTheme="majorHAnsi" w:hAnsiTheme="majorHAnsi" w:cstheme="majorHAnsi"/>
        </w:rPr>
      </w:pPr>
      <w:r w:rsidRPr="00EB17A8">
        <w:rPr>
          <w:rFonts w:asciiTheme="majorHAnsi" w:hAnsiTheme="majorHAnsi" w:cstheme="majorHAnsi"/>
        </w:rPr>
        <w:t>Have you done similar work before?</w:t>
      </w:r>
    </w:p>
    <w:p w14:paraId="376975D5" w14:textId="22B8A6E0" w:rsidR="00EB17A8" w:rsidRPr="00EB17A8" w:rsidRDefault="00EB17A8" w:rsidP="00EB17A8">
      <w:pPr>
        <w:pStyle w:val="ListParagraph"/>
        <w:numPr>
          <w:ilvl w:val="0"/>
          <w:numId w:val="11"/>
        </w:numPr>
        <w:spacing w:line="240" w:lineRule="auto"/>
        <w:rPr>
          <w:rFonts w:asciiTheme="majorHAnsi" w:hAnsiTheme="majorHAnsi" w:cstheme="majorHAnsi"/>
        </w:rPr>
      </w:pPr>
      <w:r w:rsidRPr="00EB17A8">
        <w:rPr>
          <w:rFonts w:asciiTheme="majorHAnsi" w:hAnsiTheme="majorHAnsi" w:cstheme="majorHAnsi"/>
        </w:rPr>
        <w:t>What were the results?</w:t>
      </w:r>
    </w:p>
    <w:p w14:paraId="6BB6102D" w14:textId="4C887633" w:rsidR="00CE2F40" w:rsidRPr="00EB17A8" w:rsidRDefault="00EB17A8" w:rsidP="00EB17A8">
      <w:pPr>
        <w:pStyle w:val="ListParagraph"/>
        <w:numPr>
          <w:ilvl w:val="0"/>
          <w:numId w:val="11"/>
        </w:numPr>
        <w:spacing w:line="240" w:lineRule="auto"/>
        <w:rPr>
          <w:rFonts w:asciiTheme="majorHAnsi" w:hAnsiTheme="majorHAnsi" w:cstheme="majorHAnsi"/>
        </w:rPr>
      </w:pPr>
      <w:r w:rsidRPr="00EB17A8">
        <w:rPr>
          <w:rFonts w:asciiTheme="majorHAnsi" w:hAnsiTheme="majorHAnsi" w:cstheme="majorHAnsi"/>
        </w:rPr>
        <w:t>What lessons did you learn?</w:t>
      </w:r>
    </w:p>
    <w:p w14:paraId="42978CC0" w14:textId="77777777" w:rsidR="00CE2F40" w:rsidRPr="00166251" w:rsidRDefault="00EB17A8" w:rsidP="00166251">
      <w:pPr>
        <w:pStyle w:val="Heading3"/>
      </w:pPr>
      <w:r w:rsidRPr="00166251">
        <w:t>S</w:t>
      </w:r>
      <w:r w:rsidRPr="00166251">
        <w:t>entence Starters:</w:t>
      </w:r>
    </w:p>
    <w:p w14:paraId="64FFBE1F" w14:textId="54548C79" w:rsidR="00EB17A8" w:rsidRPr="00EB17A8" w:rsidRDefault="00EB17A8" w:rsidP="00EB17A8">
      <w:pPr>
        <w:pStyle w:val="ListParagraph"/>
        <w:numPr>
          <w:ilvl w:val="0"/>
          <w:numId w:val="11"/>
        </w:numPr>
        <w:spacing w:line="240" w:lineRule="auto"/>
        <w:rPr>
          <w:rFonts w:asciiTheme="majorHAnsi" w:hAnsiTheme="majorHAnsi" w:cstheme="majorHAnsi"/>
        </w:rPr>
      </w:pPr>
      <w:r w:rsidRPr="00EB17A8">
        <w:rPr>
          <w:rFonts w:asciiTheme="majorHAnsi" w:hAnsiTheme="majorHAnsi" w:cstheme="majorHAnsi"/>
        </w:rPr>
        <w:t>Our organization has successfully managed...</w:t>
      </w:r>
    </w:p>
    <w:p w14:paraId="7DA6244B" w14:textId="2FD7A894" w:rsidR="00EB17A8" w:rsidRPr="00EB17A8" w:rsidRDefault="00EB17A8" w:rsidP="00EB17A8">
      <w:pPr>
        <w:pStyle w:val="ListParagraph"/>
        <w:numPr>
          <w:ilvl w:val="0"/>
          <w:numId w:val="11"/>
        </w:numPr>
        <w:spacing w:line="240" w:lineRule="auto"/>
        <w:rPr>
          <w:rFonts w:asciiTheme="majorHAnsi" w:hAnsiTheme="majorHAnsi" w:cstheme="majorHAnsi"/>
        </w:rPr>
      </w:pPr>
      <w:r w:rsidRPr="00EB17A8">
        <w:rPr>
          <w:rFonts w:asciiTheme="majorHAnsi" w:hAnsiTheme="majorHAnsi" w:cstheme="majorHAnsi"/>
        </w:rPr>
        <w:t>In the past, we implemented a project that...</w:t>
      </w:r>
    </w:p>
    <w:p w14:paraId="4AFF8C13" w14:textId="1DAE96D6" w:rsidR="00CE2F40" w:rsidRPr="00EB17A8" w:rsidRDefault="00EB17A8" w:rsidP="00EB17A8">
      <w:pPr>
        <w:pStyle w:val="ListParagraph"/>
        <w:numPr>
          <w:ilvl w:val="0"/>
          <w:numId w:val="11"/>
        </w:numPr>
        <w:spacing w:line="240" w:lineRule="auto"/>
        <w:rPr>
          <w:rFonts w:asciiTheme="majorHAnsi" w:hAnsiTheme="majorHAnsi" w:cstheme="majorHAnsi"/>
        </w:rPr>
      </w:pPr>
      <w:r w:rsidRPr="00EB17A8">
        <w:rPr>
          <w:rFonts w:asciiTheme="majorHAnsi" w:hAnsiTheme="majorHAnsi" w:cstheme="majorHAnsi"/>
        </w:rPr>
        <w:t>From that experience, we learned the importance of...</w:t>
      </w:r>
    </w:p>
    <w:p w14:paraId="48AD8513" w14:textId="77777777" w:rsidR="00CE2F40" w:rsidRPr="00166251" w:rsidRDefault="00EB17A8" w:rsidP="00166251">
      <w:pPr>
        <w:pStyle w:val="Heading2"/>
        <w:spacing w:line="240" w:lineRule="auto"/>
        <w:rPr>
          <w:rFonts w:cstheme="majorHAnsi"/>
        </w:rPr>
      </w:pPr>
      <w:r w:rsidRPr="00166251">
        <w:rPr>
          <w:rFonts w:cstheme="majorHAnsi"/>
        </w:rPr>
        <w:t>2. Staff and Leadership</w:t>
      </w:r>
    </w:p>
    <w:p w14:paraId="43D71161" w14:textId="77777777" w:rsidR="00CE2F40" w:rsidRPr="00166251" w:rsidRDefault="00EB17A8" w:rsidP="00166251">
      <w:pPr>
        <w:pStyle w:val="Heading3"/>
      </w:pPr>
      <w:r w:rsidRPr="00166251">
        <w:t>Prompts:</w:t>
      </w:r>
    </w:p>
    <w:p w14:paraId="1859BEE2" w14:textId="2ECF5DE6" w:rsidR="00EB17A8" w:rsidRPr="00EB17A8" w:rsidRDefault="00EB17A8" w:rsidP="00EB17A8">
      <w:pPr>
        <w:pStyle w:val="ListParagraph"/>
        <w:numPr>
          <w:ilvl w:val="0"/>
          <w:numId w:val="11"/>
        </w:numPr>
        <w:spacing w:line="240" w:lineRule="auto"/>
        <w:rPr>
          <w:rFonts w:asciiTheme="majorHAnsi" w:hAnsiTheme="majorHAnsi" w:cstheme="majorHAnsi"/>
        </w:rPr>
      </w:pPr>
      <w:r w:rsidRPr="00EB17A8">
        <w:rPr>
          <w:rFonts w:asciiTheme="majorHAnsi" w:hAnsiTheme="majorHAnsi" w:cstheme="majorHAnsi"/>
        </w:rPr>
        <w:t>Who will lead this work?</w:t>
      </w:r>
    </w:p>
    <w:p w14:paraId="49A0F113" w14:textId="2E922DA8" w:rsidR="00EB17A8" w:rsidRPr="00EB17A8" w:rsidRDefault="00EB17A8" w:rsidP="00EB17A8">
      <w:pPr>
        <w:pStyle w:val="ListParagraph"/>
        <w:numPr>
          <w:ilvl w:val="0"/>
          <w:numId w:val="11"/>
        </w:numPr>
        <w:spacing w:line="240" w:lineRule="auto"/>
        <w:rPr>
          <w:rFonts w:asciiTheme="majorHAnsi" w:hAnsiTheme="majorHAnsi" w:cstheme="majorHAnsi"/>
        </w:rPr>
      </w:pPr>
      <w:r w:rsidRPr="00EB17A8">
        <w:rPr>
          <w:rFonts w:asciiTheme="majorHAnsi" w:hAnsiTheme="majorHAnsi" w:cstheme="majorHAnsi"/>
        </w:rPr>
        <w:t>What qualifications or experience do they have?</w:t>
      </w:r>
    </w:p>
    <w:p w14:paraId="2CC28A29" w14:textId="11B35B91" w:rsidR="00CE2F40" w:rsidRPr="00EB17A8" w:rsidRDefault="00EB17A8" w:rsidP="00EB17A8">
      <w:pPr>
        <w:pStyle w:val="ListParagraph"/>
        <w:numPr>
          <w:ilvl w:val="0"/>
          <w:numId w:val="11"/>
        </w:numPr>
        <w:spacing w:line="240" w:lineRule="auto"/>
        <w:rPr>
          <w:rFonts w:asciiTheme="majorHAnsi" w:hAnsiTheme="majorHAnsi" w:cstheme="majorHAnsi"/>
        </w:rPr>
      </w:pPr>
      <w:r w:rsidRPr="00EB17A8">
        <w:rPr>
          <w:rFonts w:asciiTheme="majorHAnsi" w:hAnsiTheme="majorHAnsi" w:cstheme="majorHAnsi"/>
        </w:rPr>
        <w:t>What support systems are in place?</w:t>
      </w:r>
    </w:p>
    <w:p w14:paraId="3E3B0B28" w14:textId="77777777" w:rsidR="00CE2F40" w:rsidRPr="00166251" w:rsidRDefault="00EB17A8" w:rsidP="00166251">
      <w:pPr>
        <w:pStyle w:val="Heading3"/>
      </w:pPr>
      <w:r w:rsidRPr="00166251">
        <w:t>S</w:t>
      </w:r>
      <w:r w:rsidRPr="00166251">
        <w:t>entence Starters:</w:t>
      </w:r>
    </w:p>
    <w:p w14:paraId="43EEC18E" w14:textId="38912305" w:rsidR="00EB17A8" w:rsidRPr="00EB17A8" w:rsidRDefault="00EB17A8" w:rsidP="00EB17A8">
      <w:pPr>
        <w:pStyle w:val="ListParagraph"/>
        <w:numPr>
          <w:ilvl w:val="0"/>
          <w:numId w:val="11"/>
        </w:numPr>
        <w:spacing w:line="240" w:lineRule="auto"/>
        <w:rPr>
          <w:rFonts w:asciiTheme="majorHAnsi" w:hAnsiTheme="majorHAnsi" w:cstheme="majorHAnsi"/>
        </w:rPr>
      </w:pPr>
      <w:r w:rsidRPr="00EB17A8">
        <w:rPr>
          <w:rFonts w:asciiTheme="majorHAnsi" w:hAnsiTheme="majorHAnsi" w:cstheme="majorHAnsi"/>
        </w:rPr>
        <w:t>Our Program Manager, [Name], brings [X years] of experience in...</w:t>
      </w:r>
    </w:p>
    <w:p w14:paraId="745B1639" w14:textId="20E1937E" w:rsidR="00EB17A8" w:rsidRPr="00EB17A8" w:rsidRDefault="00EB17A8" w:rsidP="00EB17A8">
      <w:pPr>
        <w:pStyle w:val="ListParagraph"/>
        <w:numPr>
          <w:ilvl w:val="0"/>
          <w:numId w:val="11"/>
        </w:numPr>
        <w:spacing w:line="240" w:lineRule="auto"/>
        <w:rPr>
          <w:rFonts w:asciiTheme="majorHAnsi" w:hAnsiTheme="majorHAnsi" w:cstheme="majorHAnsi"/>
        </w:rPr>
      </w:pPr>
      <w:r w:rsidRPr="00EB17A8">
        <w:rPr>
          <w:rFonts w:asciiTheme="majorHAnsi" w:hAnsiTheme="majorHAnsi" w:cstheme="majorHAnsi"/>
        </w:rPr>
        <w:t>This project will be overseen by our [Title], who has led...</w:t>
      </w:r>
    </w:p>
    <w:p w14:paraId="752FC7EE" w14:textId="3771D9D1" w:rsidR="00166251" w:rsidRPr="00EB17A8" w:rsidRDefault="00EB17A8" w:rsidP="00166251">
      <w:pPr>
        <w:pStyle w:val="ListParagraph"/>
        <w:numPr>
          <w:ilvl w:val="0"/>
          <w:numId w:val="11"/>
        </w:numPr>
        <w:spacing w:line="240" w:lineRule="auto"/>
        <w:rPr>
          <w:rFonts w:asciiTheme="majorHAnsi" w:hAnsiTheme="majorHAnsi" w:cstheme="majorHAnsi"/>
        </w:rPr>
      </w:pPr>
      <w:r w:rsidRPr="00EB17A8">
        <w:rPr>
          <w:rFonts w:asciiTheme="majorHAnsi" w:hAnsiTheme="majorHAnsi" w:cstheme="majorHAnsi"/>
        </w:rPr>
        <w:t>Our team includes... and is supported by...</w:t>
      </w:r>
    </w:p>
    <w:p w14:paraId="7592971B" w14:textId="77777777" w:rsidR="00166251" w:rsidRPr="00EB17A8" w:rsidRDefault="00166251" w:rsidP="00EB17A8">
      <w:r w:rsidRPr="00166251">
        <w:rPr>
          <w:rFonts w:asciiTheme="majorHAnsi" w:hAnsiTheme="majorHAnsi" w:cstheme="majorHAnsi"/>
        </w:rPr>
        <w:br w:type="page"/>
      </w:r>
    </w:p>
    <w:p w14:paraId="6278EBF8" w14:textId="4515EF85" w:rsidR="00CE2F40" w:rsidRPr="00166251" w:rsidRDefault="00EB17A8" w:rsidP="00166251">
      <w:pPr>
        <w:pStyle w:val="Heading2"/>
        <w:spacing w:line="240" w:lineRule="auto"/>
        <w:rPr>
          <w:rFonts w:cstheme="majorHAnsi"/>
        </w:rPr>
      </w:pPr>
      <w:r w:rsidRPr="00166251">
        <w:rPr>
          <w:rFonts w:cstheme="majorHAnsi"/>
        </w:rPr>
        <w:lastRenderedPageBreak/>
        <w:t>3. Partnerships</w:t>
      </w:r>
    </w:p>
    <w:p w14:paraId="540184F3" w14:textId="77777777" w:rsidR="00CE2F40" w:rsidRPr="00166251" w:rsidRDefault="00EB17A8" w:rsidP="00166251">
      <w:pPr>
        <w:pStyle w:val="Heading3"/>
      </w:pPr>
      <w:r w:rsidRPr="00166251">
        <w:t>Prompts:</w:t>
      </w:r>
    </w:p>
    <w:p w14:paraId="17FC9699" w14:textId="2644F7E4" w:rsidR="00EB17A8" w:rsidRPr="00EB17A8" w:rsidRDefault="00EB17A8" w:rsidP="00EB17A8">
      <w:pPr>
        <w:pStyle w:val="ListParagraph"/>
        <w:numPr>
          <w:ilvl w:val="0"/>
          <w:numId w:val="11"/>
        </w:numPr>
        <w:spacing w:line="240" w:lineRule="auto"/>
        <w:rPr>
          <w:rFonts w:asciiTheme="majorHAnsi" w:hAnsiTheme="majorHAnsi" w:cstheme="majorHAnsi"/>
        </w:rPr>
      </w:pPr>
      <w:r w:rsidRPr="00EB17A8">
        <w:rPr>
          <w:rFonts w:asciiTheme="majorHAnsi" w:hAnsiTheme="majorHAnsi" w:cstheme="majorHAnsi"/>
        </w:rPr>
        <w:t>Are you working with other groups?</w:t>
      </w:r>
    </w:p>
    <w:p w14:paraId="0E346A1F" w14:textId="771EDD41" w:rsidR="00EB17A8" w:rsidRPr="00EB17A8" w:rsidRDefault="00EB17A8" w:rsidP="00EB17A8">
      <w:pPr>
        <w:pStyle w:val="ListParagraph"/>
        <w:numPr>
          <w:ilvl w:val="0"/>
          <w:numId w:val="11"/>
        </w:numPr>
        <w:spacing w:line="240" w:lineRule="auto"/>
        <w:rPr>
          <w:rFonts w:asciiTheme="majorHAnsi" w:hAnsiTheme="majorHAnsi" w:cstheme="majorHAnsi"/>
        </w:rPr>
      </w:pPr>
      <w:r w:rsidRPr="00EB17A8">
        <w:rPr>
          <w:rFonts w:asciiTheme="majorHAnsi" w:hAnsiTheme="majorHAnsi" w:cstheme="majorHAnsi"/>
        </w:rPr>
        <w:t>How do they strengthen the work?</w:t>
      </w:r>
    </w:p>
    <w:p w14:paraId="595641C8" w14:textId="12652E94" w:rsidR="00CE2F40" w:rsidRPr="00EB17A8" w:rsidRDefault="00EB17A8" w:rsidP="00EB17A8">
      <w:pPr>
        <w:pStyle w:val="ListParagraph"/>
        <w:numPr>
          <w:ilvl w:val="0"/>
          <w:numId w:val="11"/>
        </w:numPr>
        <w:spacing w:line="240" w:lineRule="auto"/>
        <w:rPr>
          <w:rFonts w:asciiTheme="majorHAnsi" w:hAnsiTheme="majorHAnsi" w:cstheme="majorHAnsi"/>
        </w:rPr>
      </w:pPr>
      <w:r w:rsidRPr="00EB17A8">
        <w:rPr>
          <w:rFonts w:asciiTheme="majorHAnsi" w:hAnsiTheme="majorHAnsi" w:cstheme="majorHAnsi"/>
        </w:rPr>
        <w:t>What are their roles?</w:t>
      </w:r>
    </w:p>
    <w:p w14:paraId="5D2677E3" w14:textId="77777777" w:rsidR="00CE2F40" w:rsidRPr="00166251" w:rsidRDefault="00EB17A8" w:rsidP="00166251">
      <w:pPr>
        <w:pStyle w:val="Heading3"/>
      </w:pPr>
      <w:r w:rsidRPr="00166251">
        <w:t>S</w:t>
      </w:r>
      <w:r w:rsidRPr="00166251">
        <w:t>entence Starters:</w:t>
      </w:r>
    </w:p>
    <w:p w14:paraId="4DB1CE98" w14:textId="4FC23D4E" w:rsidR="00EB17A8" w:rsidRPr="00EB17A8" w:rsidRDefault="00EB17A8" w:rsidP="00EB17A8">
      <w:pPr>
        <w:pStyle w:val="ListParagraph"/>
        <w:numPr>
          <w:ilvl w:val="0"/>
          <w:numId w:val="11"/>
        </w:numPr>
        <w:spacing w:line="240" w:lineRule="auto"/>
        <w:rPr>
          <w:rFonts w:asciiTheme="majorHAnsi" w:hAnsiTheme="majorHAnsi" w:cstheme="majorHAnsi"/>
        </w:rPr>
      </w:pPr>
      <w:r w:rsidRPr="00EB17A8">
        <w:rPr>
          <w:rFonts w:asciiTheme="majorHAnsi" w:hAnsiTheme="majorHAnsi" w:cstheme="majorHAnsi"/>
        </w:rPr>
        <w:t>We partner with [Organization Name] to...</w:t>
      </w:r>
    </w:p>
    <w:p w14:paraId="4FF46636" w14:textId="6A7664E6" w:rsidR="00EB17A8" w:rsidRPr="00EB17A8" w:rsidRDefault="00EB17A8" w:rsidP="00EB17A8">
      <w:pPr>
        <w:pStyle w:val="ListParagraph"/>
        <w:numPr>
          <w:ilvl w:val="0"/>
          <w:numId w:val="11"/>
        </w:numPr>
        <w:spacing w:line="240" w:lineRule="auto"/>
        <w:rPr>
          <w:rFonts w:asciiTheme="majorHAnsi" w:hAnsiTheme="majorHAnsi" w:cstheme="majorHAnsi"/>
        </w:rPr>
      </w:pPr>
      <w:r w:rsidRPr="00EB17A8">
        <w:rPr>
          <w:rFonts w:asciiTheme="majorHAnsi" w:hAnsiTheme="majorHAnsi" w:cstheme="majorHAnsi"/>
        </w:rPr>
        <w:t>This project builds on our collaboration with...</w:t>
      </w:r>
    </w:p>
    <w:p w14:paraId="27D21E53" w14:textId="4C50BB80" w:rsidR="00CE2F40" w:rsidRPr="00EB17A8" w:rsidRDefault="00EB17A8" w:rsidP="00EB17A8">
      <w:pPr>
        <w:pStyle w:val="ListParagraph"/>
        <w:numPr>
          <w:ilvl w:val="0"/>
          <w:numId w:val="11"/>
        </w:numPr>
        <w:spacing w:line="240" w:lineRule="auto"/>
        <w:rPr>
          <w:rFonts w:asciiTheme="majorHAnsi" w:hAnsiTheme="majorHAnsi" w:cstheme="majorHAnsi"/>
        </w:rPr>
      </w:pPr>
      <w:r w:rsidRPr="00EB17A8">
        <w:rPr>
          <w:rFonts w:asciiTheme="majorHAnsi" w:hAnsiTheme="majorHAnsi" w:cstheme="majorHAnsi"/>
        </w:rPr>
        <w:t>Our partner will provide [specific service], which ensures...</w:t>
      </w:r>
    </w:p>
    <w:p w14:paraId="42E22E58" w14:textId="77777777" w:rsidR="00CE2F40" w:rsidRPr="00166251" w:rsidRDefault="00EB17A8" w:rsidP="00166251">
      <w:pPr>
        <w:pStyle w:val="Heading2"/>
        <w:spacing w:line="240" w:lineRule="auto"/>
        <w:rPr>
          <w:rFonts w:cstheme="majorHAnsi"/>
        </w:rPr>
      </w:pPr>
      <w:r w:rsidRPr="00166251">
        <w:rPr>
          <w:rFonts w:cstheme="majorHAnsi"/>
        </w:rPr>
        <w:t>4. Systems and Infrastructure</w:t>
      </w:r>
    </w:p>
    <w:p w14:paraId="7A18B7CA" w14:textId="77777777" w:rsidR="00CE2F40" w:rsidRPr="00166251" w:rsidRDefault="00EB17A8" w:rsidP="00166251">
      <w:pPr>
        <w:pStyle w:val="Heading3"/>
      </w:pPr>
      <w:r w:rsidRPr="00166251">
        <w:t>Prompts:</w:t>
      </w:r>
    </w:p>
    <w:p w14:paraId="58F2D8E5" w14:textId="50A644DC" w:rsidR="00EB17A8" w:rsidRPr="00EB17A8" w:rsidRDefault="00EB17A8" w:rsidP="00EB17A8">
      <w:pPr>
        <w:pStyle w:val="ListParagraph"/>
        <w:numPr>
          <w:ilvl w:val="0"/>
          <w:numId w:val="11"/>
        </w:numPr>
        <w:spacing w:line="240" w:lineRule="auto"/>
        <w:rPr>
          <w:rFonts w:asciiTheme="majorHAnsi" w:hAnsiTheme="majorHAnsi" w:cstheme="majorHAnsi"/>
        </w:rPr>
      </w:pPr>
      <w:r w:rsidRPr="00EB17A8">
        <w:rPr>
          <w:rFonts w:asciiTheme="majorHAnsi" w:hAnsiTheme="majorHAnsi" w:cstheme="majorHAnsi"/>
        </w:rPr>
        <w:t>How do you manage grants, budgets, or data?</w:t>
      </w:r>
    </w:p>
    <w:p w14:paraId="5FF33102" w14:textId="5038BCF4" w:rsidR="00EB17A8" w:rsidRPr="00EB17A8" w:rsidRDefault="00EB17A8" w:rsidP="00EB17A8">
      <w:pPr>
        <w:pStyle w:val="ListParagraph"/>
        <w:numPr>
          <w:ilvl w:val="0"/>
          <w:numId w:val="11"/>
        </w:numPr>
        <w:spacing w:line="240" w:lineRule="auto"/>
        <w:rPr>
          <w:rFonts w:asciiTheme="majorHAnsi" w:hAnsiTheme="majorHAnsi" w:cstheme="majorHAnsi"/>
        </w:rPr>
      </w:pPr>
      <w:r w:rsidRPr="00EB17A8">
        <w:rPr>
          <w:rFonts w:asciiTheme="majorHAnsi" w:hAnsiTheme="majorHAnsi" w:cstheme="majorHAnsi"/>
        </w:rPr>
        <w:t>What tools or systems do you use?</w:t>
      </w:r>
    </w:p>
    <w:p w14:paraId="214FA7B6" w14:textId="3ACFD770" w:rsidR="00CE2F40" w:rsidRPr="00EB17A8" w:rsidRDefault="00EB17A8" w:rsidP="00EB17A8">
      <w:pPr>
        <w:pStyle w:val="ListParagraph"/>
        <w:numPr>
          <w:ilvl w:val="0"/>
          <w:numId w:val="11"/>
        </w:numPr>
        <w:spacing w:line="240" w:lineRule="auto"/>
        <w:rPr>
          <w:rFonts w:asciiTheme="majorHAnsi" w:hAnsiTheme="majorHAnsi" w:cstheme="majorHAnsi"/>
        </w:rPr>
      </w:pPr>
      <w:r w:rsidRPr="00EB17A8">
        <w:rPr>
          <w:rFonts w:asciiTheme="majorHAnsi" w:hAnsiTheme="majorHAnsi" w:cstheme="majorHAnsi"/>
        </w:rPr>
        <w:t>How do you track progress or compliance?</w:t>
      </w:r>
    </w:p>
    <w:p w14:paraId="07E1B72E" w14:textId="77777777" w:rsidR="00CE2F40" w:rsidRPr="00166251" w:rsidRDefault="00EB17A8" w:rsidP="00166251">
      <w:pPr>
        <w:pStyle w:val="Heading3"/>
      </w:pPr>
      <w:r w:rsidRPr="00166251">
        <w:t>S</w:t>
      </w:r>
      <w:r w:rsidRPr="00166251">
        <w:t>entence Starters:</w:t>
      </w:r>
    </w:p>
    <w:p w14:paraId="1134200D" w14:textId="5A17355F" w:rsidR="00EB17A8" w:rsidRPr="00EB17A8" w:rsidRDefault="00EB17A8" w:rsidP="00EB17A8">
      <w:pPr>
        <w:pStyle w:val="ListParagraph"/>
        <w:numPr>
          <w:ilvl w:val="0"/>
          <w:numId w:val="11"/>
        </w:numPr>
        <w:spacing w:line="240" w:lineRule="auto"/>
        <w:rPr>
          <w:rFonts w:asciiTheme="majorHAnsi" w:hAnsiTheme="majorHAnsi" w:cstheme="majorHAnsi"/>
        </w:rPr>
      </w:pPr>
      <w:r w:rsidRPr="00EB17A8">
        <w:rPr>
          <w:rFonts w:asciiTheme="majorHAnsi" w:hAnsiTheme="majorHAnsi" w:cstheme="majorHAnsi"/>
        </w:rPr>
        <w:t>We use [System Name] to track...</w:t>
      </w:r>
    </w:p>
    <w:p w14:paraId="1E0CACB3" w14:textId="27F718A9" w:rsidR="00EB17A8" w:rsidRPr="00EB17A8" w:rsidRDefault="00EB17A8" w:rsidP="00EB17A8">
      <w:pPr>
        <w:pStyle w:val="ListParagraph"/>
        <w:numPr>
          <w:ilvl w:val="0"/>
          <w:numId w:val="11"/>
        </w:numPr>
        <w:spacing w:line="240" w:lineRule="auto"/>
        <w:rPr>
          <w:rFonts w:asciiTheme="majorHAnsi" w:hAnsiTheme="majorHAnsi" w:cstheme="majorHAnsi"/>
        </w:rPr>
      </w:pPr>
      <w:r w:rsidRPr="00EB17A8">
        <w:rPr>
          <w:rFonts w:asciiTheme="majorHAnsi" w:hAnsiTheme="majorHAnsi" w:cstheme="majorHAnsi"/>
        </w:rPr>
        <w:t>Our administrative processes include...</w:t>
      </w:r>
    </w:p>
    <w:p w14:paraId="793D0CD1" w14:textId="0FCFE7C4" w:rsidR="00CE2F40" w:rsidRPr="00EB17A8" w:rsidRDefault="00EB17A8" w:rsidP="00EB17A8">
      <w:pPr>
        <w:pStyle w:val="ListParagraph"/>
        <w:numPr>
          <w:ilvl w:val="0"/>
          <w:numId w:val="11"/>
        </w:numPr>
        <w:spacing w:line="240" w:lineRule="auto"/>
        <w:rPr>
          <w:rFonts w:asciiTheme="majorHAnsi" w:hAnsiTheme="majorHAnsi" w:cstheme="majorHAnsi"/>
        </w:rPr>
      </w:pPr>
      <w:r w:rsidRPr="00EB17A8">
        <w:rPr>
          <w:rFonts w:asciiTheme="majorHAnsi" w:hAnsiTheme="majorHAnsi" w:cstheme="majorHAnsi"/>
        </w:rPr>
        <w:t>For grant management, we rely on...</w:t>
      </w:r>
    </w:p>
    <w:p w14:paraId="3621951A" w14:textId="77777777" w:rsidR="00CE2F40" w:rsidRPr="00166251" w:rsidRDefault="00EB17A8" w:rsidP="00166251">
      <w:pPr>
        <w:pStyle w:val="Heading2"/>
        <w:spacing w:line="240" w:lineRule="auto"/>
        <w:rPr>
          <w:rFonts w:cstheme="majorHAnsi"/>
        </w:rPr>
      </w:pPr>
      <w:r w:rsidRPr="00166251">
        <w:rPr>
          <w:rFonts w:cstheme="majorHAnsi"/>
        </w:rPr>
        <w:t>5. Scalability and Readiness</w:t>
      </w:r>
    </w:p>
    <w:p w14:paraId="4161E4EE" w14:textId="77777777" w:rsidR="00CE2F40" w:rsidRPr="00166251" w:rsidRDefault="00EB17A8" w:rsidP="00166251">
      <w:pPr>
        <w:pStyle w:val="Heading3"/>
      </w:pPr>
      <w:r w:rsidRPr="00166251">
        <w:t>Prompts:</w:t>
      </w:r>
    </w:p>
    <w:p w14:paraId="75DC9C42" w14:textId="7A929063" w:rsidR="00EB17A8" w:rsidRPr="00EB17A8" w:rsidRDefault="00EB17A8" w:rsidP="00EB17A8">
      <w:pPr>
        <w:pStyle w:val="ListParagraph"/>
        <w:numPr>
          <w:ilvl w:val="0"/>
          <w:numId w:val="11"/>
        </w:numPr>
        <w:spacing w:line="240" w:lineRule="auto"/>
        <w:rPr>
          <w:rFonts w:asciiTheme="majorHAnsi" w:hAnsiTheme="majorHAnsi" w:cstheme="majorHAnsi"/>
        </w:rPr>
      </w:pPr>
      <w:r w:rsidRPr="00EB17A8">
        <w:rPr>
          <w:rFonts w:asciiTheme="majorHAnsi" w:hAnsiTheme="majorHAnsi" w:cstheme="majorHAnsi"/>
        </w:rPr>
        <w:t xml:space="preserve">Why are you ready to </w:t>
      </w:r>
      <w:r w:rsidRPr="00EB17A8">
        <w:rPr>
          <w:rFonts w:asciiTheme="majorHAnsi" w:hAnsiTheme="majorHAnsi" w:cstheme="majorHAnsi"/>
        </w:rPr>
        <w:t>take this on?</w:t>
      </w:r>
    </w:p>
    <w:p w14:paraId="73008144" w14:textId="05B6E4AC" w:rsidR="00EB17A8" w:rsidRPr="00EB17A8" w:rsidRDefault="00EB17A8" w:rsidP="00EB17A8">
      <w:pPr>
        <w:pStyle w:val="ListParagraph"/>
        <w:numPr>
          <w:ilvl w:val="0"/>
          <w:numId w:val="11"/>
        </w:numPr>
        <w:spacing w:line="240" w:lineRule="auto"/>
        <w:rPr>
          <w:rFonts w:asciiTheme="majorHAnsi" w:hAnsiTheme="majorHAnsi" w:cstheme="majorHAnsi"/>
        </w:rPr>
      </w:pPr>
      <w:r w:rsidRPr="00EB17A8">
        <w:rPr>
          <w:rFonts w:asciiTheme="majorHAnsi" w:hAnsiTheme="majorHAnsi" w:cstheme="majorHAnsi"/>
        </w:rPr>
        <w:t>How will you ensure success?</w:t>
      </w:r>
    </w:p>
    <w:p w14:paraId="63985A2C" w14:textId="3B467EA0" w:rsidR="00CE2F40" w:rsidRPr="00EB17A8" w:rsidRDefault="00EB17A8" w:rsidP="00EB17A8">
      <w:pPr>
        <w:pStyle w:val="ListParagraph"/>
        <w:numPr>
          <w:ilvl w:val="0"/>
          <w:numId w:val="11"/>
        </w:numPr>
        <w:spacing w:line="240" w:lineRule="auto"/>
        <w:rPr>
          <w:rFonts w:asciiTheme="majorHAnsi" w:hAnsiTheme="majorHAnsi" w:cstheme="majorHAnsi"/>
        </w:rPr>
      </w:pPr>
      <w:r w:rsidRPr="00EB17A8">
        <w:rPr>
          <w:rFonts w:asciiTheme="majorHAnsi" w:hAnsiTheme="majorHAnsi" w:cstheme="majorHAnsi"/>
        </w:rPr>
        <w:t>What makes now the right time?</w:t>
      </w:r>
    </w:p>
    <w:p w14:paraId="66C83069" w14:textId="77777777" w:rsidR="00CE2F40" w:rsidRPr="00166251" w:rsidRDefault="00EB17A8" w:rsidP="00166251">
      <w:pPr>
        <w:pStyle w:val="Heading3"/>
      </w:pPr>
      <w:r w:rsidRPr="00166251">
        <w:t>S</w:t>
      </w:r>
      <w:r w:rsidRPr="00166251">
        <w:t>entence Starters:</w:t>
      </w:r>
    </w:p>
    <w:p w14:paraId="1242AD18" w14:textId="563AB42F" w:rsidR="00EB17A8" w:rsidRPr="00EB17A8" w:rsidRDefault="00EB17A8" w:rsidP="00EB17A8">
      <w:pPr>
        <w:pStyle w:val="ListParagraph"/>
        <w:numPr>
          <w:ilvl w:val="0"/>
          <w:numId w:val="11"/>
        </w:numPr>
        <w:spacing w:line="240" w:lineRule="auto"/>
        <w:rPr>
          <w:rFonts w:asciiTheme="majorHAnsi" w:hAnsiTheme="majorHAnsi" w:cstheme="majorHAnsi"/>
        </w:rPr>
      </w:pPr>
      <w:r w:rsidRPr="00EB17A8">
        <w:rPr>
          <w:rFonts w:asciiTheme="majorHAnsi" w:hAnsiTheme="majorHAnsi" w:cstheme="majorHAnsi"/>
        </w:rPr>
        <w:t>We are ready to launch this project because...</w:t>
      </w:r>
    </w:p>
    <w:p w14:paraId="5CE62B1A" w14:textId="020B0B95" w:rsidR="00EB17A8" w:rsidRPr="00EB17A8" w:rsidRDefault="00EB17A8" w:rsidP="00EB17A8">
      <w:pPr>
        <w:pStyle w:val="ListParagraph"/>
        <w:numPr>
          <w:ilvl w:val="0"/>
          <w:numId w:val="11"/>
        </w:numPr>
        <w:spacing w:line="240" w:lineRule="auto"/>
        <w:rPr>
          <w:rFonts w:asciiTheme="majorHAnsi" w:hAnsiTheme="majorHAnsi" w:cstheme="majorHAnsi"/>
        </w:rPr>
      </w:pPr>
      <w:r w:rsidRPr="00EB17A8">
        <w:rPr>
          <w:rFonts w:asciiTheme="majorHAnsi" w:hAnsiTheme="majorHAnsi" w:cstheme="majorHAnsi"/>
        </w:rPr>
        <w:t>Our readiness is demonstrated by...</w:t>
      </w:r>
    </w:p>
    <w:p w14:paraId="28F61199" w14:textId="381F1782" w:rsidR="00CE2F40" w:rsidRPr="00EB17A8" w:rsidRDefault="00EB17A8" w:rsidP="00EB17A8">
      <w:pPr>
        <w:pStyle w:val="ListParagraph"/>
        <w:numPr>
          <w:ilvl w:val="0"/>
          <w:numId w:val="11"/>
        </w:numPr>
        <w:spacing w:line="240" w:lineRule="auto"/>
        <w:rPr>
          <w:rFonts w:asciiTheme="majorHAnsi" w:hAnsiTheme="majorHAnsi" w:cstheme="majorHAnsi"/>
        </w:rPr>
      </w:pPr>
      <w:r w:rsidRPr="00EB17A8">
        <w:rPr>
          <w:rFonts w:asciiTheme="majorHAnsi" w:hAnsiTheme="majorHAnsi" w:cstheme="majorHAnsi"/>
        </w:rPr>
        <w:t>The timing is right due to...</w:t>
      </w:r>
    </w:p>
    <w:p w14:paraId="030DF22D" w14:textId="77777777" w:rsidR="00CE2F40" w:rsidRPr="00166251" w:rsidRDefault="00EB17A8" w:rsidP="00166251">
      <w:pPr>
        <w:pStyle w:val="Heading2"/>
        <w:spacing w:line="240" w:lineRule="auto"/>
      </w:pPr>
      <w:r w:rsidRPr="00166251">
        <w:t>Wrap-Up Tip</w:t>
      </w:r>
    </w:p>
    <w:p w14:paraId="67EDDB80" w14:textId="6BEAE8B4" w:rsidR="00166251" w:rsidRPr="00166251" w:rsidRDefault="00166251" w:rsidP="00EB17A8">
      <w:pPr>
        <w:spacing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Use the content you develop based on the prompts and sentence starters above to draft a capacity narrative. </w:t>
      </w:r>
      <w:r w:rsidRPr="00166251">
        <w:rPr>
          <w:rFonts w:asciiTheme="majorHAnsi" w:hAnsiTheme="majorHAnsi" w:cstheme="majorHAnsi"/>
        </w:rPr>
        <w:t>Once you complete your draft, read it back with fresh eyes</w:t>
      </w:r>
      <w:r w:rsidR="00612151" w:rsidRPr="00166251">
        <w:rPr>
          <w:rFonts w:asciiTheme="majorHAnsi" w:hAnsiTheme="majorHAnsi" w:cstheme="majorHAnsi"/>
        </w:rPr>
        <w:t>. Ask someone unfamiliar with the project to read it as well</w:t>
      </w:r>
      <w:r w:rsidRPr="00166251">
        <w:rPr>
          <w:rFonts w:asciiTheme="majorHAnsi" w:hAnsiTheme="majorHAnsi" w:cstheme="majorHAnsi"/>
        </w:rPr>
        <w:t xml:space="preserve">. Ask: Does this sound confident, clear, and specific? Would a funder believe </w:t>
      </w:r>
      <w:r w:rsidR="00612151" w:rsidRPr="00166251">
        <w:rPr>
          <w:rFonts w:asciiTheme="majorHAnsi" w:hAnsiTheme="majorHAnsi" w:cstheme="majorHAnsi"/>
        </w:rPr>
        <w:t>you</w:t>
      </w:r>
      <w:r w:rsidRPr="00166251">
        <w:rPr>
          <w:rFonts w:asciiTheme="majorHAnsi" w:hAnsiTheme="majorHAnsi" w:cstheme="majorHAnsi"/>
        </w:rPr>
        <w:t>’re ready to do this work—and do it well?</w:t>
      </w:r>
    </w:p>
    <w:sectPr w:rsidR="00166251" w:rsidRPr="00166251" w:rsidSect="00166251">
      <w:footerReference w:type="even" r:id="rId8"/>
      <w:footerReference w:type="default" r:id="rId9"/>
      <w:pgSz w:w="12240" w:h="15840"/>
      <w:pgMar w:top="720" w:right="720" w:bottom="720" w:left="720" w:header="288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6B8113" w14:textId="77777777" w:rsidR="005463F6" w:rsidRDefault="005463F6" w:rsidP="00612151">
      <w:pPr>
        <w:spacing w:after="0" w:line="240" w:lineRule="auto"/>
      </w:pPr>
      <w:r>
        <w:separator/>
      </w:r>
    </w:p>
  </w:endnote>
  <w:endnote w:type="continuationSeparator" w:id="0">
    <w:p w14:paraId="41BA2901" w14:textId="77777777" w:rsidR="005463F6" w:rsidRDefault="005463F6" w:rsidP="006121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57047223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DA6205C" w14:textId="0B492AED" w:rsidR="00612151" w:rsidRDefault="00612151" w:rsidP="00D8326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6BD0CF0" w14:textId="77777777" w:rsidR="00612151" w:rsidRDefault="00612151" w:rsidP="0061215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41B32" w14:textId="30F8ABBA" w:rsidR="00612151" w:rsidRDefault="00166251" w:rsidP="00612151">
    <w:pPr>
      <w:pStyle w:val="Footer"/>
      <w:ind w:right="360"/>
    </w:pPr>
    <w:r w:rsidRPr="002E29E7">
      <w:rPr>
        <w:rFonts w:ascii="Calibri" w:hAnsi="Calibri" w:cs="Calibri"/>
      </w:rPr>
      <w:t xml:space="preserve">State Grant Ready: Building Stronger Applications One Step at a Time Training Session Series presented by Complete Grant Solutions, LLC </w:t>
    </w:r>
    <w:r>
      <w:rPr>
        <w:rFonts w:ascii="Calibri" w:hAnsi="Calibri" w:cs="Calibri"/>
      </w:rPr>
      <w:t>- Session 2: Capacity Narrative Builder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2F3EED" w14:textId="77777777" w:rsidR="005463F6" w:rsidRDefault="005463F6" w:rsidP="00612151">
      <w:pPr>
        <w:spacing w:after="0" w:line="240" w:lineRule="auto"/>
      </w:pPr>
      <w:r>
        <w:separator/>
      </w:r>
    </w:p>
  </w:footnote>
  <w:footnote w:type="continuationSeparator" w:id="0">
    <w:p w14:paraId="10C1F322" w14:textId="77777777" w:rsidR="005463F6" w:rsidRDefault="005463F6" w:rsidP="006121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93C74AA"/>
    <w:multiLevelType w:val="hybridMultilevel"/>
    <w:tmpl w:val="D5B2C602"/>
    <w:lvl w:ilvl="0" w:tplc="3C307784">
      <w:numFmt w:val="bullet"/>
      <w:lvlText w:val="•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5406EF"/>
    <w:multiLevelType w:val="hybridMultilevel"/>
    <w:tmpl w:val="77B00F22"/>
    <w:lvl w:ilvl="0" w:tplc="3C307784">
      <w:numFmt w:val="bullet"/>
      <w:lvlText w:val="•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72463A"/>
    <w:multiLevelType w:val="hybridMultilevel"/>
    <w:tmpl w:val="BF84E2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646AE4"/>
    <w:multiLevelType w:val="hybridMultilevel"/>
    <w:tmpl w:val="F4C27E30"/>
    <w:lvl w:ilvl="0" w:tplc="3C307784">
      <w:numFmt w:val="bullet"/>
      <w:lvlText w:val="•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715030"/>
    <w:multiLevelType w:val="hybridMultilevel"/>
    <w:tmpl w:val="935E1896"/>
    <w:lvl w:ilvl="0" w:tplc="3C307784">
      <w:numFmt w:val="bullet"/>
      <w:lvlText w:val="•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145E0D"/>
    <w:multiLevelType w:val="hybridMultilevel"/>
    <w:tmpl w:val="E7D68792"/>
    <w:lvl w:ilvl="0" w:tplc="3C307784">
      <w:numFmt w:val="bullet"/>
      <w:lvlText w:val="•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B97265"/>
    <w:multiLevelType w:val="hybridMultilevel"/>
    <w:tmpl w:val="96F6F0D0"/>
    <w:lvl w:ilvl="0" w:tplc="3C307784">
      <w:numFmt w:val="bullet"/>
      <w:lvlText w:val="•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2101A4"/>
    <w:multiLevelType w:val="hybridMultilevel"/>
    <w:tmpl w:val="45AAEFCC"/>
    <w:lvl w:ilvl="0" w:tplc="3C307784">
      <w:numFmt w:val="bullet"/>
      <w:lvlText w:val="•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073D6A"/>
    <w:multiLevelType w:val="hybridMultilevel"/>
    <w:tmpl w:val="A22C19F4"/>
    <w:lvl w:ilvl="0" w:tplc="3C307784">
      <w:numFmt w:val="bullet"/>
      <w:lvlText w:val="•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70708D"/>
    <w:multiLevelType w:val="hybridMultilevel"/>
    <w:tmpl w:val="27147E8A"/>
    <w:lvl w:ilvl="0" w:tplc="3C307784">
      <w:numFmt w:val="bullet"/>
      <w:lvlText w:val="•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9B4DC4"/>
    <w:multiLevelType w:val="hybridMultilevel"/>
    <w:tmpl w:val="2A98568C"/>
    <w:lvl w:ilvl="0" w:tplc="3C307784">
      <w:numFmt w:val="bullet"/>
      <w:lvlText w:val="•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89343">
    <w:abstractNumId w:val="8"/>
  </w:num>
  <w:num w:numId="2" w16cid:durableId="1985502415">
    <w:abstractNumId w:val="6"/>
  </w:num>
  <w:num w:numId="3" w16cid:durableId="909920960">
    <w:abstractNumId w:val="5"/>
  </w:num>
  <w:num w:numId="4" w16cid:durableId="966155509">
    <w:abstractNumId w:val="4"/>
  </w:num>
  <w:num w:numId="5" w16cid:durableId="1262832683">
    <w:abstractNumId w:val="7"/>
  </w:num>
  <w:num w:numId="6" w16cid:durableId="1436638240">
    <w:abstractNumId w:val="3"/>
  </w:num>
  <w:num w:numId="7" w16cid:durableId="400636918">
    <w:abstractNumId w:val="2"/>
  </w:num>
  <w:num w:numId="8" w16cid:durableId="1745489857">
    <w:abstractNumId w:val="1"/>
  </w:num>
  <w:num w:numId="9" w16cid:durableId="1640182434">
    <w:abstractNumId w:val="0"/>
  </w:num>
  <w:num w:numId="10" w16cid:durableId="993798767">
    <w:abstractNumId w:val="11"/>
  </w:num>
  <w:num w:numId="11" w16cid:durableId="2001423425">
    <w:abstractNumId w:val="13"/>
  </w:num>
  <w:num w:numId="12" w16cid:durableId="473178486">
    <w:abstractNumId w:val="18"/>
  </w:num>
  <w:num w:numId="13" w16cid:durableId="306740456">
    <w:abstractNumId w:val="10"/>
  </w:num>
  <w:num w:numId="14" w16cid:durableId="1661080693">
    <w:abstractNumId w:val="9"/>
  </w:num>
  <w:num w:numId="15" w16cid:durableId="100611588">
    <w:abstractNumId w:val="19"/>
  </w:num>
  <w:num w:numId="16" w16cid:durableId="1276642132">
    <w:abstractNumId w:val="16"/>
  </w:num>
  <w:num w:numId="17" w16cid:durableId="1779780">
    <w:abstractNumId w:val="17"/>
  </w:num>
  <w:num w:numId="18" w16cid:durableId="1332371551">
    <w:abstractNumId w:val="15"/>
  </w:num>
  <w:num w:numId="19" w16cid:durableId="1356999486">
    <w:abstractNumId w:val="12"/>
  </w:num>
  <w:num w:numId="20" w16cid:durableId="4005634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166251"/>
    <w:rsid w:val="002471A6"/>
    <w:rsid w:val="0029639D"/>
    <w:rsid w:val="00326F90"/>
    <w:rsid w:val="003E0150"/>
    <w:rsid w:val="004233F5"/>
    <w:rsid w:val="004B42A7"/>
    <w:rsid w:val="00515CAF"/>
    <w:rsid w:val="005463F6"/>
    <w:rsid w:val="00612151"/>
    <w:rsid w:val="00761A13"/>
    <w:rsid w:val="007B7233"/>
    <w:rsid w:val="008B0DE2"/>
    <w:rsid w:val="00AA1D8D"/>
    <w:rsid w:val="00B47730"/>
    <w:rsid w:val="00C83328"/>
    <w:rsid w:val="00CB0664"/>
    <w:rsid w:val="00CD33C6"/>
    <w:rsid w:val="00CE2F40"/>
    <w:rsid w:val="00EB17A8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C298A18"/>
  <w14:defaultImageDpi w14:val="300"/>
  <w15:docId w15:val="{66D3FF8E-2CBD-8249-8AF1-4687316C6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17A8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33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0F4761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471A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4761"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233F5"/>
    <w:rPr>
      <w:rFonts w:asciiTheme="majorHAnsi" w:eastAsiaTheme="majorEastAsia" w:hAnsiTheme="majorHAnsi" w:cstheme="majorBidi"/>
      <w:b/>
      <w:bCs/>
      <w:color w:val="0F4761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471A6"/>
    <w:rPr>
      <w:rFonts w:asciiTheme="majorHAnsi" w:eastAsiaTheme="majorEastAsia" w:hAnsiTheme="majorHAnsi" w:cstheme="majorBidi"/>
      <w:b/>
      <w:bCs/>
      <w:color w:val="0F4761"/>
      <w:sz w:val="28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6121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339</Words>
  <Characters>1937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2272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Clayton, Samantha (She/Her/Hers) (DEED)</cp:lastModifiedBy>
  <cp:revision>2</cp:revision>
  <dcterms:created xsi:type="dcterms:W3CDTF">2025-06-26T14:30:00Z</dcterms:created>
  <dcterms:modified xsi:type="dcterms:W3CDTF">2025-06-26T14:30:00Z</dcterms:modified>
  <cp:category/>
</cp:coreProperties>
</file>