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3F666" w14:textId="423C4938" w:rsidR="00893C00" w:rsidRPr="00502987" w:rsidRDefault="00893C00" w:rsidP="00502987">
      <w:pPr>
        <w:pStyle w:val="Heading1"/>
      </w:pPr>
      <w:r w:rsidRPr="005C5394">
        <w:t>Complete Application Checklist</w:t>
      </w:r>
    </w:p>
    <w:p w14:paraId="24211EF9" w14:textId="77777777" w:rsidR="00B52F40" w:rsidRPr="00502987" w:rsidRDefault="00000000" w:rsidP="00502987">
      <w:pPr>
        <w:pStyle w:val="Heading2"/>
      </w:pPr>
      <w:r w:rsidRPr="005C5394">
        <w:t>General Instructions</w:t>
      </w:r>
    </w:p>
    <w:p w14:paraId="34107904" w14:textId="77777777" w:rsidR="00877AE3" w:rsidRPr="005C5394" w:rsidRDefault="00000000" w:rsidP="005C5394">
      <w:r w:rsidRPr="005C5394">
        <w:t xml:space="preserve">This checklist helps </w:t>
      </w:r>
      <w:r w:rsidR="00893C00" w:rsidRPr="005C5394">
        <w:t>organizations</w:t>
      </w:r>
      <w:r w:rsidRPr="005C5394">
        <w:t xml:space="preserve"> ensure their application is truly complete—no missing forms, wrong file names, or skipped steps. It functions as a final walkthrough before submission, helping avoid disqualification over easily preventable mistakes.</w:t>
      </w:r>
    </w:p>
    <w:p w14:paraId="18681E49" w14:textId="77777777" w:rsidR="00877AE3" w:rsidRPr="005C5394" w:rsidRDefault="00000000" w:rsidP="00502987">
      <w:pPr>
        <w:pStyle w:val="ListParagraph"/>
        <w:numPr>
          <w:ilvl w:val="0"/>
          <w:numId w:val="14"/>
        </w:numPr>
      </w:pPr>
      <w:r w:rsidRPr="005C5394">
        <w:t>Review the RFP and scoring rubric</w:t>
      </w:r>
    </w:p>
    <w:p w14:paraId="0CAB6DCF" w14:textId="77777777" w:rsidR="00877AE3" w:rsidRPr="005C5394" w:rsidRDefault="00000000" w:rsidP="00502987">
      <w:pPr>
        <w:pStyle w:val="ListParagraph"/>
        <w:numPr>
          <w:ilvl w:val="0"/>
          <w:numId w:val="14"/>
        </w:numPr>
      </w:pPr>
      <w:r w:rsidRPr="005C5394">
        <w:t>Print this document or use a shared version for tracking</w:t>
      </w:r>
    </w:p>
    <w:p w14:paraId="25ADFBB1" w14:textId="5F6DA6F8" w:rsidR="00B52F40" w:rsidRPr="005C5394" w:rsidRDefault="00000000" w:rsidP="00502987">
      <w:pPr>
        <w:pStyle w:val="ListParagraph"/>
        <w:numPr>
          <w:ilvl w:val="0"/>
          <w:numId w:val="14"/>
        </w:numPr>
      </w:pPr>
      <w:r w:rsidRPr="005C5394">
        <w:t>Highlight or check off each item as you complete it</w:t>
      </w:r>
    </w:p>
    <w:p w14:paraId="1E9D88D9" w14:textId="77777777" w:rsidR="00B52F40" w:rsidRPr="005C5394" w:rsidRDefault="00000000" w:rsidP="00502987">
      <w:pPr>
        <w:pStyle w:val="Heading2"/>
      </w:pPr>
      <w:r w:rsidRPr="005C5394">
        <w:t>Required Forms Checklist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Form Name Column"/>
        <w:tblDescription w:val="The Form Name column is where you insert the names of required forms needed to be completed as part of the grant application submission. The RFP Required? column is where you indicate whether the form is required as part of the Request for Proposals (RFP). The Included? Column is where you indicate you have included the form. The File Name Used Column is where you insert the name of the Required Form you have prepared for the grant application submission. The Notes column is where you insert any notes for your internal organization about forms required as part of the grant application submission."/>
      </w:tblPr>
      <w:tblGrid>
        <w:gridCol w:w="2448"/>
        <w:gridCol w:w="1150"/>
        <w:gridCol w:w="1119"/>
        <w:gridCol w:w="2337"/>
        <w:gridCol w:w="3873"/>
      </w:tblGrid>
      <w:tr w:rsidR="00B52F40" w:rsidRPr="00555D93" w14:paraId="5BDAAE15" w14:textId="77777777" w:rsidTr="00555D93">
        <w:trPr>
          <w:tblHeader/>
        </w:trPr>
        <w:tc>
          <w:tcPr>
            <w:tcW w:w="2448" w:type="dxa"/>
            <w:vAlign w:val="center"/>
          </w:tcPr>
          <w:p w14:paraId="1C97B49E" w14:textId="77777777" w:rsidR="00B52F40" w:rsidRPr="00555D93" w:rsidRDefault="00000000" w:rsidP="00226158">
            <w:pPr>
              <w:rPr>
                <w:b/>
                <w:bCs/>
              </w:rPr>
            </w:pPr>
            <w:r w:rsidRPr="00555D93">
              <w:rPr>
                <w:b/>
                <w:bCs/>
              </w:rPr>
              <w:t>Form Name</w:t>
            </w:r>
          </w:p>
        </w:tc>
        <w:tc>
          <w:tcPr>
            <w:tcW w:w="1131" w:type="dxa"/>
            <w:vAlign w:val="center"/>
          </w:tcPr>
          <w:p w14:paraId="5B70A5A8" w14:textId="77777777" w:rsidR="00B52F40" w:rsidRPr="00555D93" w:rsidRDefault="00000000" w:rsidP="00226158">
            <w:pPr>
              <w:spacing w:after="0"/>
              <w:rPr>
                <w:b/>
                <w:bCs/>
              </w:rPr>
            </w:pPr>
            <w:r w:rsidRPr="00555D93">
              <w:rPr>
                <w:b/>
                <w:bCs/>
              </w:rPr>
              <w:t>RFP Required?</w:t>
            </w:r>
          </w:p>
          <w:p w14:paraId="02F8C554" w14:textId="11C8F3AA" w:rsidR="00F22CE8" w:rsidRPr="00555D93" w:rsidRDefault="00F22CE8" w:rsidP="00226158">
            <w:pPr>
              <w:rPr>
                <w:b/>
                <w:bCs/>
              </w:rPr>
            </w:pPr>
            <w:r w:rsidRPr="00555D93">
              <w:rPr>
                <w:b/>
                <w:bCs/>
              </w:rPr>
              <w:t>(Yes</w:t>
            </w:r>
            <w:r w:rsidR="00226158" w:rsidRPr="00555D93">
              <w:rPr>
                <w:b/>
                <w:bCs/>
              </w:rPr>
              <w:t>/No)</w:t>
            </w:r>
          </w:p>
        </w:tc>
        <w:tc>
          <w:tcPr>
            <w:tcW w:w="1119" w:type="dxa"/>
            <w:vAlign w:val="center"/>
          </w:tcPr>
          <w:p w14:paraId="4242EE4C" w14:textId="77777777" w:rsidR="00B52F40" w:rsidRPr="00555D93" w:rsidRDefault="00000000" w:rsidP="00226158">
            <w:pPr>
              <w:spacing w:after="0"/>
              <w:rPr>
                <w:b/>
                <w:bCs/>
              </w:rPr>
            </w:pPr>
            <w:r w:rsidRPr="00555D93">
              <w:rPr>
                <w:b/>
                <w:bCs/>
              </w:rPr>
              <w:t>Included?</w:t>
            </w:r>
          </w:p>
          <w:p w14:paraId="1CB6D646" w14:textId="419EA8FD" w:rsidR="00226158" w:rsidRPr="00555D93" w:rsidRDefault="00226158" w:rsidP="00226158">
            <w:pPr>
              <w:rPr>
                <w:b/>
                <w:bCs/>
              </w:rPr>
            </w:pPr>
            <w:r w:rsidRPr="00555D93">
              <w:rPr>
                <w:b/>
                <w:bCs/>
              </w:rPr>
              <w:t>(Yes/No)</w:t>
            </w:r>
          </w:p>
        </w:tc>
        <w:tc>
          <w:tcPr>
            <w:tcW w:w="2337" w:type="dxa"/>
            <w:vAlign w:val="center"/>
          </w:tcPr>
          <w:p w14:paraId="2D46FC19" w14:textId="77777777" w:rsidR="00B52F40" w:rsidRPr="00555D93" w:rsidRDefault="00000000" w:rsidP="00226158">
            <w:pPr>
              <w:rPr>
                <w:b/>
                <w:bCs/>
              </w:rPr>
            </w:pPr>
            <w:r w:rsidRPr="00555D93">
              <w:rPr>
                <w:b/>
                <w:bCs/>
              </w:rPr>
              <w:t>File Name Used</w:t>
            </w:r>
          </w:p>
        </w:tc>
        <w:tc>
          <w:tcPr>
            <w:tcW w:w="3873" w:type="dxa"/>
            <w:vAlign w:val="center"/>
          </w:tcPr>
          <w:p w14:paraId="17420C33" w14:textId="77777777" w:rsidR="00B52F40" w:rsidRPr="00555D93" w:rsidRDefault="00000000" w:rsidP="00226158">
            <w:pPr>
              <w:rPr>
                <w:b/>
                <w:bCs/>
              </w:rPr>
            </w:pPr>
            <w:r w:rsidRPr="00555D93">
              <w:rPr>
                <w:b/>
                <w:bCs/>
              </w:rPr>
              <w:t>Notes</w:t>
            </w:r>
          </w:p>
        </w:tc>
      </w:tr>
      <w:tr w:rsidR="00B52F40" w:rsidRPr="005C5394" w14:paraId="2B8D2025" w14:textId="77777777" w:rsidTr="00555D93">
        <w:tc>
          <w:tcPr>
            <w:tcW w:w="2448" w:type="dxa"/>
          </w:tcPr>
          <w:p w14:paraId="6F554640" w14:textId="77777777" w:rsidR="00B52F40" w:rsidRPr="005C5394" w:rsidRDefault="00B52F40" w:rsidP="005C5394"/>
        </w:tc>
        <w:tc>
          <w:tcPr>
            <w:tcW w:w="1131" w:type="dxa"/>
          </w:tcPr>
          <w:p w14:paraId="3574F14C" w14:textId="77777777" w:rsidR="00B52F40" w:rsidRPr="005C5394" w:rsidRDefault="00B52F40" w:rsidP="005C5394"/>
        </w:tc>
        <w:tc>
          <w:tcPr>
            <w:tcW w:w="1119" w:type="dxa"/>
          </w:tcPr>
          <w:p w14:paraId="6259C799" w14:textId="77777777" w:rsidR="00B52F40" w:rsidRPr="005C5394" w:rsidRDefault="00B52F40" w:rsidP="005C5394"/>
        </w:tc>
        <w:tc>
          <w:tcPr>
            <w:tcW w:w="2337" w:type="dxa"/>
          </w:tcPr>
          <w:p w14:paraId="294B345E" w14:textId="77777777" w:rsidR="00B52F40" w:rsidRPr="005C5394" w:rsidRDefault="00B52F40" w:rsidP="005C5394"/>
        </w:tc>
        <w:tc>
          <w:tcPr>
            <w:tcW w:w="3873" w:type="dxa"/>
          </w:tcPr>
          <w:p w14:paraId="4524B052" w14:textId="77777777" w:rsidR="00B52F40" w:rsidRPr="005C5394" w:rsidRDefault="00B52F40" w:rsidP="005C5394"/>
        </w:tc>
      </w:tr>
      <w:tr w:rsidR="00B52F40" w:rsidRPr="005C5394" w14:paraId="55BB1CC3" w14:textId="77777777" w:rsidTr="00555D93">
        <w:tc>
          <w:tcPr>
            <w:tcW w:w="2448" w:type="dxa"/>
          </w:tcPr>
          <w:p w14:paraId="6016E390" w14:textId="77777777" w:rsidR="00B52F40" w:rsidRPr="005C5394" w:rsidRDefault="00B52F40" w:rsidP="005C5394"/>
        </w:tc>
        <w:tc>
          <w:tcPr>
            <w:tcW w:w="1131" w:type="dxa"/>
          </w:tcPr>
          <w:p w14:paraId="6924E706" w14:textId="77777777" w:rsidR="00B52F40" w:rsidRPr="005C5394" w:rsidRDefault="00B52F40" w:rsidP="005C5394"/>
        </w:tc>
        <w:tc>
          <w:tcPr>
            <w:tcW w:w="1119" w:type="dxa"/>
          </w:tcPr>
          <w:p w14:paraId="47BFB79B" w14:textId="77777777" w:rsidR="00B52F40" w:rsidRPr="005C5394" w:rsidRDefault="00B52F40" w:rsidP="005C5394"/>
        </w:tc>
        <w:tc>
          <w:tcPr>
            <w:tcW w:w="2337" w:type="dxa"/>
          </w:tcPr>
          <w:p w14:paraId="20F39AC4" w14:textId="77777777" w:rsidR="00B52F40" w:rsidRPr="005C5394" w:rsidRDefault="00B52F40" w:rsidP="005C5394"/>
        </w:tc>
        <w:tc>
          <w:tcPr>
            <w:tcW w:w="3873" w:type="dxa"/>
          </w:tcPr>
          <w:p w14:paraId="3C85026E" w14:textId="77777777" w:rsidR="00B52F40" w:rsidRPr="005C5394" w:rsidRDefault="00B52F40" w:rsidP="005C5394"/>
        </w:tc>
      </w:tr>
      <w:tr w:rsidR="00B52F40" w:rsidRPr="005C5394" w14:paraId="4674FE10" w14:textId="77777777" w:rsidTr="00555D93">
        <w:tc>
          <w:tcPr>
            <w:tcW w:w="2448" w:type="dxa"/>
          </w:tcPr>
          <w:p w14:paraId="064B46C6" w14:textId="77777777" w:rsidR="00B52F40" w:rsidRPr="005C5394" w:rsidRDefault="00B52F40" w:rsidP="005C5394"/>
        </w:tc>
        <w:tc>
          <w:tcPr>
            <w:tcW w:w="1131" w:type="dxa"/>
          </w:tcPr>
          <w:p w14:paraId="10E6DCEB" w14:textId="77777777" w:rsidR="00B52F40" w:rsidRPr="005C5394" w:rsidRDefault="00B52F40" w:rsidP="005C5394"/>
        </w:tc>
        <w:tc>
          <w:tcPr>
            <w:tcW w:w="1119" w:type="dxa"/>
          </w:tcPr>
          <w:p w14:paraId="03B5E5B0" w14:textId="77777777" w:rsidR="00B52F40" w:rsidRPr="005C5394" w:rsidRDefault="00B52F40" w:rsidP="005C5394"/>
        </w:tc>
        <w:tc>
          <w:tcPr>
            <w:tcW w:w="2337" w:type="dxa"/>
          </w:tcPr>
          <w:p w14:paraId="74393AE5" w14:textId="77777777" w:rsidR="00B52F40" w:rsidRPr="005C5394" w:rsidRDefault="00B52F40" w:rsidP="005C5394"/>
        </w:tc>
        <w:tc>
          <w:tcPr>
            <w:tcW w:w="3873" w:type="dxa"/>
          </w:tcPr>
          <w:p w14:paraId="5295589A" w14:textId="77777777" w:rsidR="00B52F40" w:rsidRPr="005C5394" w:rsidRDefault="00B52F40" w:rsidP="005C5394"/>
        </w:tc>
      </w:tr>
      <w:tr w:rsidR="00B52F40" w:rsidRPr="005C5394" w14:paraId="5BA0FAEB" w14:textId="77777777" w:rsidTr="00555D93">
        <w:tc>
          <w:tcPr>
            <w:tcW w:w="2448" w:type="dxa"/>
          </w:tcPr>
          <w:p w14:paraId="114377CB" w14:textId="77777777" w:rsidR="00B52F40" w:rsidRPr="005C5394" w:rsidRDefault="00B52F40" w:rsidP="005C5394"/>
        </w:tc>
        <w:tc>
          <w:tcPr>
            <w:tcW w:w="1131" w:type="dxa"/>
          </w:tcPr>
          <w:p w14:paraId="64576143" w14:textId="77777777" w:rsidR="00B52F40" w:rsidRPr="005C5394" w:rsidRDefault="00B52F40" w:rsidP="005C5394"/>
        </w:tc>
        <w:tc>
          <w:tcPr>
            <w:tcW w:w="1119" w:type="dxa"/>
          </w:tcPr>
          <w:p w14:paraId="073B423A" w14:textId="77777777" w:rsidR="00B52F40" w:rsidRPr="005C5394" w:rsidRDefault="00B52F40" w:rsidP="005C5394"/>
        </w:tc>
        <w:tc>
          <w:tcPr>
            <w:tcW w:w="2337" w:type="dxa"/>
          </w:tcPr>
          <w:p w14:paraId="07685A5B" w14:textId="77777777" w:rsidR="00B52F40" w:rsidRPr="005C5394" w:rsidRDefault="00B52F40" w:rsidP="005C5394"/>
        </w:tc>
        <w:tc>
          <w:tcPr>
            <w:tcW w:w="3873" w:type="dxa"/>
          </w:tcPr>
          <w:p w14:paraId="495EF9C6" w14:textId="77777777" w:rsidR="00B52F40" w:rsidRPr="005C5394" w:rsidRDefault="00B52F40" w:rsidP="005C5394"/>
        </w:tc>
      </w:tr>
      <w:tr w:rsidR="00B52F40" w:rsidRPr="005C5394" w14:paraId="24CE15CB" w14:textId="77777777" w:rsidTr="00555D93">
        <w:tc>
          <w:tcPr>
            <w:tcW w:w="2448" w:type="dxa"/>
          </w:tcPr>
          <w:p w14:paraId="49C6E8FB" w14:textId="77777777" w:rsidR="00B52F40" w:rsidRPr="005C5394" w:rsidRDefault="00B52F40" w:rsidP="005C5394"/>
        </w:tc>
        <w:tc>
          <w:tcPr>
            <w:tcW w:w="1131" w:type="dxa"/>
          </w:tcPr>
          <w:p w14:paraId="6EE4B654" w14:textId="77777777" w:rsidR="00B52F40" w:rsidRPr="005C5394" w:rsidRDefault="00B52F40" w:rsidP="005C5394"/>
        </w:tc>
        <w:tc>
          <w:tcPr>
            <w:tcW w:w="1119" w:type="dxa"/>
          </w:tcPr>
          <w:p w14:paraId="5733A9DA" w14:textId="77777777" w:rsidR="00B52F40" w:rsidRPr="005C5394" w:rsidRDefault="00B52F40" w:rsidP="005C5394"/>
        </w:tc>
        <w:tc>
          <w:tcPr>
            <w:tcW w:w="2337" w:type="dxa"/>
          </w:tcPr>
          <w:p w14:paraId="7407FB44" w14:textId="77777777" w:rsidR="00B52F40" w:rsidRPr="005C5394" w:rsidRDefault="00B52F40" w:rsidP="005C5394"/>
        </w:tc>
        <w:tc>
          <w:tcPr>
            <w:tcW w:w="3873" w:type="dxa"/>
          </w:tcPr>
          <w:p w14:paraId="713F4F32" w14:textId="77777777" w:rsidR="00B52F40" w:rsidRPr="005C5394" w:rsidRDefault="00B52F40" w:rsidP="005C5394"/>
        </w:tc>
      </w:tr>
      <w:tr w:rsidR="00837A94" w:rsidRPr="005C5394" w14:paraId="51C5977E" w14:textId="77777777" w:rsidTr="00555D93">
        <w:tc>
          <w:tcPr>
            <w:tcW w:w="2448" w:type="dxa"/>
          </w:tcPr>
          <w:p w14:paraId="38C2AC9C" w14:textId="77777777" w:rsidR="00837A94" w:rsidRPr="005C5394" w:rsidRDefault="00837A94" w:rsidP="005C5394"/>
        </w:tc>
        <w:tc>
          <w:tcPr>
            <w:tcW w:w="1131" w:type="dxa"/>
          </w:tcPr>
          <w:p w14:paraId="1F64B9F6" w14:textId="77777777" w:rsidR="00837A94" w:rsidRPr="005C5394" w:rsidRDefault="00837A94" w:rsidP="005C5394"/>
        </w:tc>
        <w:tc>
          <w:tcPr>
            <w:tcW w:w="1119" w:type="dxa"/>
          </w:tcPr>
          <w:p w14:paraId="763ECB4F" w14:textId="77777777" w:rsidR="00837A94" w:rsidRPr="005C5394" w:rsidRDefault="00837A94" w:rsidP="005C5394"/>
        </w:tc>
        <w:tc>
          <w:tcPr>
            <w:tcW w:w="2337" w:type="dxa"/>
          </w:tcPr>
          <w:p w14:paraId="620A97B3" w14:textId="77777777" w:rsidR="00837A94" w:rsidRPr="005C5394" w:rsidRDefault="00837A94" w:rsidP="005C5394"/>
        </w:tc>
        <w:tc>
          <w:tcPr>
            <w:tcW w:w="3873" w:type="dxa"/>
          </w:tcPr>
          <w:p w14:paraId="4B6A8D8F" w14:textId="77777777" w:rsidR="00837A94" w:rsidRPr="005C5394" w:rsidRDefault="00837A94" w:rsidP="005C5394"/>
        </w:tc>
      </w:tr>
      <w:tr w:rsidR="00837A94" w:rsidRPr="005C5394" w14:paraId="78E0EC9B" w14:textId="77777777" w:rsidTr="00555D93">
        <w:tc>
          <w:tcPr>
            <w:tcW w:w="2448" w:type="dxa"/>
          </w:tcPr>
          <w:p w14:paraId="6B0D0576" w14:textId="77777777" w:rsidR="00837A94" w:rsidRPr="005C5394" w:rsidRDefault="00837A94" w:rsidP="005C5394"/>
        </w:tc>
        <w:tc>
          <w:tcPr>
            <w:tcW w:w="1131" w:type="dxa"/>
          </w:tcPr>
          <w:p w14:paraId="6D977C65" w14:textId="77777777" w:rsidR="00837A94" w:rsidRPr="005C5394" w:rsidRDefault="00837A94" w:rsidP="005C5394"/>
        </w:tc>
        <w:tc>
          <w:tcPr>
            <w:tcW w:w="1119" w:type="dxa"/>
          </w:tcPr>
          <w:p w14:paraId="678C2AB2" w14:textId="77777777" w:rsidR="00837A94" w:rsidRPr="005C5394" w:rsidRDefault="00837A94" w:rsidP="005C5394"/>
        </w:tc>
        <w:tc>
          <w:tcPr>
            <w:tcW w:w="2337" w:type="dxa"/>
          </w:tcPr>
          <w:p w14:paraId="074EE02F" w14:textId="77777777" w:rsidR="00837A94" w:rsidRPr="005C5394" w:rsidRDefault="00837A94" w:rsidP="005C5394"/>
        </w:tc>
        <w:tc>
          <w:tcPr>
            <w:tcW w:w="3873" w:type="dxa"/>
          </w:tcPr>
          <w:p w14:paraId="77FB25AA" w14:textId="77777777" w:rsidR="00837A94" w:rsidRPr="005C5394" w:rsidRDefault="00837A94" w:rsidP="005C5394"/>
        </w:tc>
      </w:tr>
    </w:tbl>
    <w:p w14:paraId="37813FC7" w14:textId="77777777" w:rsidR="00877AE3" w:rsidRPr="00555D93" w:rsidRDefault="00877AE3" w:rsidP="005C5394">
      <w:pPr>
        <w:rPr>
          <w:b/>
          <w:bCs/>
        </w:rPr>
      </w:pPr>
      <w:r w:rsidRPr="00555D93">
        <w:rPr>
          <w:b/>
          <w:bCs/>
        </w:rPr>
        <w:t xml:space="preserve">Remember to confirm before submission: </w:t>
      </w:r>
    </w:p>
    <w:p w14:paraId="72D82960" w14:textId="77777777" w:rsidR="00877AE3" w:rsidRPr="005C5394" w:rsidRDefault="00000000" w:rsidP="00555D93">
      <w:pPr>
        <w:pStyle w:val="ListParagraph"/>
        <w:numPr>
          <w:ilvl w:val="0"/>
          <w:numId w:val="15"/>
        </w:numPr>
      </w:pPr>
      <w:r w:rsidRPr="005C5394">
        <w:t xml:space="preserve">Have all forms been signed where required? </w:t>
      </w:r>
    </w:p>
    <w:p w14:paraId="1126E47E" w14:textId="4A492333" w:rsidR="00B52F40" w:rsidRPr="005C5394" w:rsidRDefault="00000000" w:rsidP="00555D93">
      <w:pPr>
        <w:pStyle w:val="ListParagraph"/>
        <w:numPr>
          <w:ilvl w:val="0"/>
          <w:numId w:val="15"/>
        </w:numPr>
      </w:pPr>
      <w:r w:rsidRPr="005C5394">
        <w:t>Were templates used correctly?</w:t>
      </w:r>
    </w:p>
    <w:p w14:paraId="1C185DCA" w14:textId="0F95C976" w:rsidR="00B52F40" w:rsidRPr="005C5394" w:rsidRDefault="00000000" w:rsidP="00555D93">
      <w:pPr>
        <w:pStyle w:val="Heading2"/>
      </w:pPr>
      <w:r w:rsidRPr="005C5394">
        <w:t>Required Attachments Checklist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Required Attachments Checklist"/>
        <w:tblDescription w:val="The Attachment Name column is where you indicate the required attachment name. The RFP Required column is where you indicate if the attachment is required in the Request for Proposal. The Included? column is where you indicate if you included this attachment in your grant application submission. The File Name Used is where you insert the file name of the required attachment. The Notes column is where you include any internal notes for your organization about the required attachment."/>
      </w:tblPr>
      <w:tblGrid>
        <w:gridCol w:w="2448"/>
        <w:gridCol w:w="1150"/>
        <w:gridCol w:w="1119"/>
        <w:gridCol w:w="2337"/>
        <w:gridCol w:w="3873"/>
      </w:tblGrid>
      <w:tr w:rsidR="00B52F40" w:rsidRPr="00715AC1" w14:paraId="5E9277DD" w14:textId="77777777" w:rsidTr="00715AC1">
        <w:trPr>
          <w:tblHeader/>
        </w:trPr>
        <w:tc>
          <w:tcPr>
            <w:tcW w:w="2448" w:type="dxa"/>
            <w:vAlign w:val="center"/>
          </w:tcPr>
          <w:p w14:paraId="6DD2C1B5" w14:textId="77777777" w:rsidR="00B52F40" w:rsidRPr="00715AC1" w:rsidRDefault="00000000" w:rsidP="00715AC1">
            <w:pPr>
              <w:rPr>
                <w:b/>
                <w:bCs/>
              </w:rPr>
            </w:pPr>
            <w:r w:rsidRPr="00715AC1">
              <w:rPr>
                <w:b/>
                <w:bCs/>
              </w:rPr>
              <w:t>Attachment Name</w:t>
            </w:r>
          </w:p>
        </w:tc>
        <w:tc>
          <w:tcPr>
            <w:tcW w:w="1131" w:type="dxa"/>
            <w:vAlign w:val="center"/>
          </w:tcPr>
          <w:p w14:paraId="495E26DA" w14:textId="52281314" w:rsidR="00B52F40" w:rsidRPr="00715AC1" w:rsidRDefault="00000000" w:rsidP="00715AC1">
            <w:pPr>
              <w:rPr>
                <w:b/>
                <w:bCs/>
              </w:rPr>
            </w:pPr>
            <w:r w:rsidRPr="00715AC1">
              <w:rPr>
                <w:b/>
                <w:bCs/>
              </w:rPr>
              <w:t>RFP Required?</w:t>
            </w:r>
            <w:r w:rsidR="00715AC1" w:rsidRPr="00715AC1">
              <w:rPr>
                <w:b/>
                <w:bCs/>
              </w:rPr>
              <w:t xml:space="preserve"> (Yes/No)</w:t>
            </w:r>
          </w:p>
        </w:tc>
        <w:tc>
          <w:tcPr>
            <w:tcW w:w="1119" w:type="dxa"/>
            <w:vAlign w:val="center"/>
          </w:tcPr>
          <w:p w14:paraId="3C055AD4" w14:textId="2F0DF6BA" w:rsidR="00B52F40" w:rsidRPr="00715AC1" w:rsidRDefault="00000000" w:rsidP="00715AC1">
            <w:pPr>
              <w:rPr>
                <w:b/>
                <w:bCs/>
              </w:rPr>
            </w:pPr>
            <w:r w:rsidRPr="00715AC1">
              <w:rPr>
                <w:b/>
                <w:bCs/>
              </w:rPr>
              <w:t>Included?</w:t>
            </w:r>
            <w:r w:rsidR="00715AC1" w:rsidRPr="00715AC1">
              <w:rPr>
                <w:b/>
                <w:bCs/>
              </w:rPr>
              <w:t xml:space="preserve"> (Yes/No)</w:t>
            </w:r>
          </w:p>
        </w:tc>
        <w:tc>
          <w:tcPr>
            <w:tcW w:w="2337" w:type="dxa"/>
            <w:vAlign w:val="center"/>
          </w:tcPr>
          <w:p w14:paraId="347A447E" w14:textId="77777777" w:rsidR="00B52F40" w:rsidRPr="00715AC1" w:rsidRDefault="00000000" w:rsidP="00715AC1">
            <w:pPr>
              <w:rPr>
                <w:b/>
                <w:bCs/>
              </w:rPr>
            </w:pPr>
            <w:r w:rsidRPr="00715AC1">
              <w:rPr>
                <w:b/>
                <w:bCs/>
              </w:rPr>
              <w:t>File Name Used</w:t>
            </w:r>
          </w:p>
        </w:tc>
        <w:tc>
          <w:tcPr>
            <w:tcW w:w="3873" w:type="dxa"/>
            <w:vAlign w:val="center"/>
          </w:tcPr>
          <w:p w14:paraId="51A26892" w14:textId="77777777" w:rsidR="00B52F40" w:rsidRPr="00715AC1" w:rsidRDefault="00000000" w:rsidP="00715AC1">
            <w:pPr>
              <w:rPr>
                <w:b/>
                <w:bCs/>
              </w:rPr>
            </w:pPr>
            <w:r w:rsidRPr="00715AC1">
              <w:rPr>
                <w:b/>
                <w:bCs/>
              </w:rPr>
              <w:t>Notes</w:t>
            </w:r>
          </w:p>
        </w:tc>
      </w:tr>
      <w:tr w:rsidR="00B52F40" w:rsidRPr="005C5394" w14:paraId="7EB9B366" w14:textId="77777777" w:rsidTr="00715AC1">
        <w:tc>
          <w:tcPr>
            <w:tcW w:w="2448" w:type="dxa"/>
          </w:tcPr>
          <w:p w14:paraId="340D366C" w14:textId="77777777" w:rsidR="00B52F40" w:rsidRPr="005C5394" w:rsidRDefault="00B52F40" w:rsidP="005C5394"/>
        </w:tc>
        <w:tc>
          <w:tcPr>
            <w:tcW w:w="1131" w:type="dxa"/>
          </w:tcPr>
          <w:p w14:paraId="79ED9E9A" w14:textId="77777777" w:rsidR="00B52F40" w:rsidRPr="005C5394" w:rsidRDefault="00B52F40" w:rsidP="005C5394"/>
        </w:tc>
        <w:tc>
          <w:tcPr>
            <w:tcW w:w="1119" w:type="dxa"/>
          </w:tcPr>
          <w:p w14:paraId="2BEA8431" w14:textId="77777777" w:rsidR="00B52F40" w:rsidRPr="005C5394" w:rsidRDefault="00B52F40" w:rsidP="005C5394"/>
        </w:tc>
        <w:tc>
          <w:tcPr>
            <w:tcW w:w="2337" w:type="dxa"/>
          </w:tcPr>
          <w:p w14:paraId="5EDE0438" w14:textId="77777777" w:rsidR="00B52F40" w:rsidRPr="005C5394" w:rsidRDefault="00B52F40" w:rsidP="005C5394"/>
        </w:tc>
        <w:tc>
          <w:tcPr>
            <w:tcW w:w="3873" w:type="dxa"/>
          </w:tcPr>
          <w:p w14:paraId="0654CFEF" w14:textId="77777777" w:rsidR="00B52F40" w:rsidRPr="005C5394" w:rsidRDefault="00B52F40" w:rsidP="005C5394"/>
        </w:tc>
      </w:tr>
      <w:tr w:rsidR="00B52F40" w:rsidRPr="005C5394" w14:paraId="07B1569C" w14:textId="77777777" w:rsidTr="00715AC1">
        <w:tc>
          <w:tcPr>
            <w:tcW w:w="2448" w:type="dxa"/>
          </w:tcPr>
          <w:p w14:paraId="35245D5F" w14:textId="77777777" w:rsidR="00B52F40" w:rsidRPr="005C5394" w:rsidRDefault="00B52F40" w:rsidP="005C5394"/>
        </w:tc>
        <w:tc>
          <w:tcPr>
            <w:tcW w:w="1131" w:type="dxa"/>
          </w:tcPr>
          <w:p w14:paraId="4F1ECF04" w14:textId="77777777" w:rsidR="00B52F40" w:rsidRPr="005C5394" w:rsidRDefault="00B52F40" w:rsidP="005C5394"/>
        </w:tc>
        <w:tc>
          <w:tcPr>
            <w:tcW w:w="1119" w:type="dxa"/>
          </w:tcPr>
          <w:p w14:paraId="6BF8AD8F" w14:textId="77777777" w:rsidR="00B52F40" w:rsidRPr="005C5394" w:rsidRDefault="00B52F40" w:rsidP="005C5394"/>
        </w:tc>
        <w:tc>
          <w:tcPr>
            <w:tcW w:w="2337" w:type="dxa"/>
          </w:tcPr>
          <w:p w14:paraId="3E273060" w14:textId="77777777" w:rsidR="00B52F40" w:rsidRPr="005C5394" w:rsidRDefault="00B52F40" w:rsidP="005C5394"/>
        </w:tc>
        <w:tc>
          <w:tcPr>
            <w:tcW w:w="3873" w:type="dxa"/>
          </w:tcPr>
          <w:p w14:paraId="00779C3C" w14:textId="77777777" w:rsidR="00B52F40" w:rsidRPr="005C5394" w:rsidRDefault="00B52F40" w:rsidP="005C5394"/>
        </w:tc>
      </w:tr>
      <w:tr w:rsidR="00B52F40" w:rsidRPr="005C5394" w14:paraId="2472EB78" w14:textId="77777777" w:rsidTr="00715AC1">
        <w:tc>
          <w:tcPr>
            <w:tcW w:w="2448" w:type="dxa"/>
          </w:tcPr>
          <w:p w14:paraId="3954439D" w14:textId="77777777" w:rsidR="00B52F40" w:rsidRPr="005C5394" w:rsidRDefault="00B52F40" w:rsidP="005C5394"/>
        </w:tc>
        <w:tc>
          <w:tcPr>
            <w:tcW w:w="1131" w:type="dxa"/>
          </w:tcPr>
          <w:p w14:paraId="70B2B211" w14:textId="77777777" w:rsidR="00B52F40" w:rsidRPr="005C5394" w:rsidRDefault="00B52F40" w:rsidP="005C5394"/>
        </w:tc>
        <w:tc>
          <w:tcPr>
            <w:tcW w:w="1119" w:type="dxa"/>
          </w:tcPr>
          <w:p w14:paraId="1266181C" w14:textId="77777777" w:rsidR="00B52F40" w:rsidRPr="005C5394" w:rsidRDefault="00B52F40" w:rsidP="005C5394"/>
        </w:tc>
        <w:tc>
          <w:tcPr>
            <w:tcW w:w="2337" w:type="dxa"/>
          </w:tcPr>
          <w:p w14:paraId="71B7AD3B" w14:textId="77777777" w:rsidR="00B52F40" w:rsidRPr="005C5394" w:rsidRDefault="00B52F40" w:rsidP="005C5394"/>
        </w:tc>
        <w:tc>
          <w:tcPr>
            <w:tcW w:w="3873" w:type="dxa"/>
          </w:tcPr>
          <w:p w14:paraId="2E7DA014" w14:textId="77777777" w:rsidR="00B52F40" w:rsidRPr="005C5394" w:rsidRDefault="00B52F40" w:rsidP="005C5394"/>
        </w:tc>
      </w:tr>
      <w:tr w:rsidR="00B52F40" w:rsidRPr="005C5394" w14:paraId="13B9AFC6" w14:textId="77777777" w:rsidTr="00715AC1">
        <w:tc>
          <w:tcPr>
            <w:tcW w:w="2448" w:type="dxa"/>
          </w:tcPr>
          <w:p w14:paraId="67C02A04" w14:textId="77777777" w:rsidR="00B52F40" w:rsidRPr="005C5394" w:rsidRDefault="00B52F40" w:rsidP="005C5394"/>
        </w:tc>
        <w:tc>
          <w:tcPr>
            <w:tcW w:w="1131" w:type="dxa"/>
          </w:tcPr>
          <w:p w14:paraId="5218C9F9" w14:textId="77777777" w:rsidR="00B52F40" w:rsidRPr="005C5394" w:rsidRDefault="00B52F40" w:rsidP="005C5394"/>
        </w:tc>
        <w:tc>
          <w:tcPr>
            <w:tcW w:w="1119" w:type="dxa"/>
          </w:tcPr>
          <w:p w14:paraId="1C092C3A" w14:textId="77777777" w:rsidR="00B52F40" w:rsidRPr="005C5394" w:rsidRDefault="00B52F40" w:rsidP="005C5394"/>
        </w:tc>
        <w:tc>
          <w:tcPr>
            <w:tcW w:w="2337" w:type="dxa"/>
          </w:tcPr>
          <w:p w14:paraId="26F26D96" w14:textId="77777777" w:rsidR="00B52F40" w:rsidRPr="005C5394" w:rsidRDefault="00B52F40" w:rsidP="005C5394"/>
        </w:tc>
        <w:tc>
          <w:tcPr>
            <w:tcW w:w="3873" w:type="dxa"/>
          </w:tcPr>
          <w:p w14:paraId="3D62D607" w14:textId="77777777" w:rsidR="00B52F40" w:rsidRPr="005C5394" w:rsidRDefault="00B52F40" w:rsidP="005C5394"/>
        </w:tc>
      </w:tr>
      <w:tr w:rsidR="00B52F40" w:rsidRPr="005C5394" w14:paraId="01BFCD4C" w14:textId="77777777" w:rsidTr="00715AC1">
        <w:tc>
          <w:tcPr>
            <w:tcW w:w="2448" w:type="dxa"/>
          </w:tcPr>
          <w:p w14:paraId="5599019D" w14:textId="77777777" w:rsidR="00B52F40" w:rsidRPr="005C5394" w:rsidRDefault="00B52F40" w:rsidP="005C5394"/>
        </w:tc>
        <w:tc>
          <w:tcPr>
            <w:tcW w:w="1131" w:type="dxa"/>
          </w:tcPr>
          <w:p w14:paraId="69DFD733" w14:textId="77777777" w:rsidR="00B52F40" w:rsidRPr="005C5394" w:rsidRDefault="00B52F40" w:rsidP="005C5394"/>
        </w:tc>
        <w:tc>
          <w:tcPr>
            <w:tcW w:w="1119" w:type="dxa"/>
          </w:tcPr>
          <w:p w14:paraId="4B4FA056" w14:textId="77777777" w:rsidR="00B52F40" w:rsidRPr="005C5394" w:rsidRDefault="00B52F40" w:rsidP="005C5394"/>
        </w:tc>
        <w:tc>
          <w:tcPr>
            <w:tcW w:w="2337" w:type="dxa"/>
          </w:tcPr>
          <w:p w14:paraId="48C6D0CB" w14:textId="77777777" w:rsidR="00B52F40" w:rsidRPr="005C5394" w:rsidRDefault="00B52F40" w:rsidP="005C5394"/>
        </w:tc>
        <w:tc>
          <w:tcPr>
            <w:tcW w:w="3873" w:type="dxa"/>
          </w:tcPr>
          <w:p w14:paraId="0E44D583" w14:textId="77777777" w:rsidR="00B52F40" w:rsidRPr="005C5394" w:rsidRDefault="00B52F40" w:rsidP="005C5394"/>
        </w:tc>
      </w:tr>
      <w:tr w:rsidR="00837A94" w:rsidRPr="005C5394" w14:paraId="143BCDAE" w14:textId="77777777" w:rsidTr="00715AC1">
        <w:tc>
          <w:tcPr>
            <w:tcW w:w="2448" w:type="dxa"/>
          </w:tcPr>
          <w:p w14:paraId="2F422AC6" w14:textId="77777777" w:rsidR="00837A94" w:rsidRPr="005C5394" w:rsidRDefault="00837A94" w:rsidP="005C5394"/>
        </w:tc>
        <w:tc>
          <w:tcPr>
            <w:tcW w:w="1131" w:type="dxa"/>
          </w:tcPr>
          <w:p w14:paraId="186FBFAE" w14:textId="77777777" w:rsidR="00837A94" w:rsidRPr="005C5394" w:rsidRDefault="00837A94" w:rsidP="005C5394"/>
        </w:tc>
        <w:tc>
          <w:tcPr>
            <w:tcW w:w="1119" w:type="dxa"/>
          </w:tcPr>
          <w:p w14:paraId="12193035" w14:textId="77777777" w:rsidR="00837A94" w:rsidRPr="005C5394" w:rsidRDefault="00837A94" w:rsidP="005C5394"/>
        </w:tc>
        <w:tc>
          <w:tcPr>
            <w:tcW w:w="2337" w:type="dxa"/>
          </w:tcPr>
          <w:p w14:paraId="6B5B2B5B" w14:textId="77777777" w:rsidR="00837A94" w:rsidRPr="005C5394" w:rsidRDefault="00837A94" w:rsidP="005C5394"/>
        </w:tc>
        <w:tc>
          <w:tcPr>
            <w:tcW w:w="3873" w:type="dxa"/>
          </w:tcPr>
          <w:p w14:paraId="239B348D" w14:textId="77777777" w:rsidR="00837A94" w:rsidRPr="005C5394" w:rsidRDefault="00837A94" w:rsidP="005C5394"/>
        </w:tc>
      </w:tr>
      <w:tr w:rsidR="00837A94" w:rsidRPr="005C5394" w14:paraId="70138F0E" w14:textId="77777777" w:rsidTr="00715AC1">
        <w:tc>
          <w:tcPr>
            <w:tcW w:w="2448" w:type="dxa"/>
          </w:tcPr>
          <w:p w14:paraId="636AACF9" w14:textId="77777777" w:rsidR="00837A94" w:rsidRPr="005C5394" w:rsidRDefault="00837A94" w:rsidP="005C5394"/>
        </w:tc>
        <w:tc>
          <w:tcPr>
            <w:tcW w:w="1131" w:type="dxa"/>
          </w:tcPr>
          <w:p w14:paraId="0E7AB390" w14:textId="77777777" w:rsidR="00837A94" w:rsidRPr="005C5394" w:rsidRDefault="00837A94" w:rsidP="005C5394"/>
        </w:tc>
        <w:tc>
          <w:tcPr>
            <w:tcW w:w="1119" w:type="dxa"/>
          </w:tcPr>
          <w:p w14:paraId="14474C65" w14:textId="77777777" w:rsidR="00837A94" w:rsidRPr="005C5394" w:rsidRDefault="00837A94" w:rsidP="005C5394"/>
        </w:tc>
        <w:tc>
          <w:tcPr>
            <w:tcW w:w="2337" w:type="dxa"/>
          </w:tcPr>
          <w:p w14:paraId="0E4A7132" w14:textId="77777777" w:rsidR="00837A94" w:rsidRPr="005C5394" w:rsidRDefault="00837A94" w:rsidP="005C5394"/>
        </w:tc>
        <w:tc>
          <w:tcPr>
            <w:tcW w:w="3873" w:type="dxa"/>
          </w:tcPr>
          <w:p w14:paraId="58E54EF9" w14:textId="77777777" w:rsidR="00837A94" w:rsidRPr="005C5394" w:rsidRDefault="00837A94" w:rsidP="005C5394"/>
        </w:tc>
      </w:tr>
    </w:tbl>
    <w:p w14:paraId="24532D36" w14:textId="77777777" w:rsidR="00837A94" w:rsidRPr="00837A94" w:rsidRDefault="00837A94" w:rsidP="00837A94">
      <w:r w:rsidRPr="00837A94">
        <w:br w:type="page"/>
      </w:r>
    </w:p>
    <w:p w14:paraId="23C68CDC" w14:textId="1BF1BFAE" w:rsidR="00E5006E" w:rsidRPr="005C5394" w:rsidRDefault="00000000" w:rsidP="00837A94">
      <w:pPr>
        <w:pStyle w:val="Heading2"/>
      </w:pPr>
      <w:r w:rsidRPr="005C5394">
        <w:lastRenderedPageBreak/>
        <w:t>Submission Readiness</w:t>
      </w:r>
    </w:p>
    <w:p w14:paraId="1561C643" w14:textId="77777777" w:rsidR="00D063B5" w:rsidRDefault="00000000" w:rsidP="00837A94">
      <w:pPr>
        <w:ind w:left="360"/>
      </w:pPr>
      <w:r w:rsidRPr="005C5394">
        <w:rPr>
          <w:rFonts w:ascii="Segoe UI Symbol" w:hAnsi="Segoe UI Symbol" w:cs="Segoe UI Symbol"/>
        </w:rPr>
        <w:t>☐</w:t>
      </w:r>
      <w:r w:rsidRPr="005C5394">
        <w:t xml:space="preserve"> Narrative and budget align</w:t>
      </w:r>
    </w:p>
    <w:p w14:paraId="25CA1A87" w14:textId="77777777" w:rsidR="00D063B5" w:rsidRDefault="00000000" w:rsidP="00837A94">
      <w:pPr>
        <w:ind w:left="360"/>
      </w:pPr>
      <w:r w:rsidRPr="005C5394">
        <w:rPr>
          <w:rFonts w:ascii="Segoe UI Symbol" w:hAnsi="Segoe UI Symbol" w:cs="Segoe UI Symbol"/>
        </w:rPr>
        <w:t>☐</w:t>
      </w:r>
      <w:r w:rsidRPr="005C5394">
        <w:t xml:space="preserve"> Outcomes are measurable</w:t>
      </w:r>
    </w:p>
    <w:p w14:paraId="01FC6100" w14:textId="77777777" w:rsidR="00D063B5" w:rsidRDefault="00000000" w:rsidP="00837A94">
      <w:pPr>
        <w:ind w:left="360"/>
      </w:pPr>
      <w:r w:rsidRPr="005C5394">
        <w:rPr>
          <w:rFonts w:ascii="Segoe UI Symbol" w:hAnsi="Segoe UI Symbol" w:cs="Segoe UI Symbol"/>
        </w:rPr>
        <w:t>☐</w:t>
      </w:r>
      <w:r w:rsidRPr="005C5394">
        <w:t xml:space="preserve"> File names follow RFP naming conventions</w:t>
      </w:r>
    </w:p>
    <w:p w14:paraId="40531E10" w14:textId="77777777" w:rsidR="00D063B5" w:rsidRDefault="00000000" w:rsidP="00837A94">
      <w:pPr>
        <w:ind w:left="360"/>
      </w:pPr>
      <w:r w:rsidRPr="005C5394">
        <w:rPr>
          <w:rFonts w:ascii="Segoe UI Symbol" w:hAnsi="Segoe UI Symbol" w:cs="Segoe UI Symbol"/>
        </w:rPr>
        <w:t>☐</w:t>
      </w:r>
      <w:r w:rsidRPr="005C5394">
        <w:t xml:space="preserve"> All files are saved in the required format (e.g., PDF, Excel)</w:t>
      </w:r>
    </w:p>
    <w:p w14:paraId="55217023" w14:textId="77777777" w:rsidR="00D063B5" w:rsidRDefault="00000000" w:rsidP="00837A94">
      <w:pPr>
        <w:ind w:left="360"/>
      </w:pPr>
      <w:r w:rsidRPr="005C5394">
        <w:rPr>
          <w:rFonts w:ascii="Segoe UI Symbol" w:hAnsi="Segoe UI Symbol" w:cs="Segoe UI Symbol"/>
        </w:rPr>
        <w:t>☐</w:t>
      </w:r>
      <w:r w:rsidRPr="005C5394">
        <w:t xml:space="preserve"> Application was submitted via the correct method (e.g., email, online portal)</w:t>
      </w:r>
    </w:p>
    <w:p w14:paraId="0131464C" w14:textId="73A32723" w:rsidR="00B52F40" w:rsidRPr="005C5394" w:rsidRDefault="00000000" w:rsidP="00837A94">
      <w:pPr>
        <w:ind w:left="360"/>
      </w:pPr>
      <w:r w:rsidRPr="005C5394">
        <w:rPr>
          <w:rFonts w:ascii="Segoe UI Symbol" w:hAnsi="Segoe UI Symbol" w:cs="Segoe UI Symbol"/>
        </w:rPr>
        <w:t>☐</w:t>
      </w:r>
      <w:r w:rsidRPr="005C5394">
        <w:t xml:space="preserve"> Internal review completed (with date)</w:t>
      </w:r>
    </w:p>
    <w:p w14:paraId="5A62780C" w14:textId="4F5E65B1" w:rsidR="00B52F40" w:rsidRPr="005C5394" w:rsidRDefault="00000000" w:rsidP="00D063B5">
      <w:pPr>
        <w:pStyle w:val="Heading2"/>
      </w:pPr>
      <w:r w:rsidRPr="005C5394">
        <w:t>Internal Review Tracker</w:t>
      </w:r>
    </w:p>
    <w:tbl>
      <w:tblPr>
        <w:tblStyle w:val="TableGrid"/>
        <w:tblW w:w="0" w:type="auto"/>
        <w:tblLook w:val="04A0" w:firstRow="1" w:lastRow="0" w:firstColumn="1" w:lastColumn="0" w:noHBand="0" w:noVBand="1"/>
        <w:tblDescription w:val="The Reviewer Name column is where a person inserts the name of a person at the organization who is reviewing the grant application materials, the Review Date column is where the person whose name is in the Reviewer Name column inserts the date they reviewed the grant application materials, the Comments/Approval column is where the person whose name is in the Reviewer Name column inserts a note about approval or other comments."/>
      </w:tblPr>
      <w:tblGrid>
        <w:gridCol w:w="3672"/>
        <w:gridCol w:w="3672"/>
        <w:gridCol w:w="3672"/>
      </w:tblGrid>
      <w:tr w:rsidR="00877AE3" w:rsidRPr="00205CB9" w14:paraId="0634CC9E" w14:textId="77777777" w:rsidTr="00205CB9">
        <w:trPr>
          <w:tblHeader/>
        </w:trPr>
        <w:tc>
          <w:tcPr>
            <w:tcW w:w="3672" w:type="dxa"/>
            <w:vAlign w:val="center"/>
          </w:tcPr>
          <w:p w14:paraId="753740B0" w14:textId="3B08EBF6" w:rsidR="00877AE3" w:rsidRPr="00205CB9" w:rsidRDefault="00877AE3" w:rsidP="00205CB9">
            <w:pPr>
              <w:spacing w:after="0"/>
              <w:rPr>
                <w:b/>
                <w:bCs/>
              </w:rPr>
            </w:pPr>
            <w:r w:rsidRPr="00205CB9">
              <w:rPr>
                <w:b/>
                <w:bCs/>
              </w:rPr>
              <w:t>Reviewer Name</w:t>
            </w:r>
          </w:p>
        </w:tc>
        <w:tc>
          <w:tcPr>
            <w:tcW w:w="3672" w:type="dxa"/>
            <w:vAlign w:val="center"/>
          </w:tcPr>
          <w:p w14:paraId="63B99978" w14:textId="052F19A1" w:rsidR="00877AE3" w:rsidRPr="00205CB9" w:rsidRDefault="00877AE3" w:rsidP="00205CB9">
            <w:pPr>
              <w:spacing w:after="0"/>
              <w:rPr>
                <w:b/>
                <w:bCs/>
              </w:rPr>
            </w:pPr>
            <w:r w:rsidRPr="00205CB9">
              <w:rPr>
                <w:b/>
                <w:bCs/>
              </w:rPr>
              <w:t>Review Date</w:t>
            </w:r>
          </w:p>
        </w:tc>
        <w:tc>
          <w:tcPr>
            <w:tcW w:w="3672" w:type="dxa"/>
            <w:vAlign w:val="center"/>
          </w:tcPr>
          <w:p w14:paraId="62418268" w14:textId="12F333BB" w:rsidR="00877AE3" w:rsidRPr="00205CB9" w:rsidRDefault="00877AE3" w:rsidP="00205CB9">
            <w:pPr>
              <w:spacing w:after="0"/>
              <w:rPr>
                <w:b/>
                <w:bCs/>
              </w:rPr>
            </w:pPr>
            <w:r w:rsidRPr="00205CB9">
              <w:rPr>
                <w:b/>
                <w:bCs/>
              </w:rPr>
              <w:t>Comments/Approvals</w:t>
            </w:r>
          </w:p>
        </w:tc>
      </w:tr>
      <w:tr w:rsidR="00877AE3" w:rsidRPr="005C5394" w14:paraId="27A07963" w14:textId="77777777" w:rsidTr="00205CB9">
        <w:tc>
          <w:tcPr>
            <w:tcW w:w="3672" w:type="dxa"/>
          </w:tcPr>
          <w:p w14:paraId="145E27DA" w14:textId="77777777" w:rsidR="00877AE3" w:rsidRPr="005C5394" w:rsidRDefault="00877AE3" w:rsidP="005C5394"/>
        </w:tc>
        <w:tc>
          <w:tcPr>
            <w:tcW w:w="3672" w:type="dxa"/>
          </w:tcPr>
          <w:p w14:paraId="7B2B8120" w14:textId="77777777" w:rsidR="00877AE3" w:rsidRPr="005C5394" w:rsidRDefault="00877AE3" w:rsidP="005C5394"/>
        </w:tc>
        <w:tc>
          <w:tcPr>
            <w:tcW w:w="3672" w:type="dxa"/>
          </w:tcPr>
          <w:p w14:paraId="4F05ABE6" w14:textId="77777777" w:rsidR="00877AE3" w:rsidRPr="005C5394" w:rsidRDefault="00877AE3" w:rsidP="005C5394"/>
        </w:tc>
      </w:tr>
      <w:tr w:rsidR="00877AE3" w:rsidRPr="005C5394" w14:paraId="5A0DA86F" w14:textId="77777777" w:rsidTr="00205CB9">
        <w:tc>
          <w:tcPr>
            <w:tcW w:w="3672" w:type="dxa"/>
          </w:tcPr>
          <w:p w14:paraId="525D94D8" w14:textId="77777777" w:rsidR="00877AE3" w:rsidRPr="005C5394" w:rsidRDefault="00877AE3" w:rsidP="005C5394"/>
        </w:tc>
        <w:tc>
          <w:tcPr>
            <w:tcW w:w="3672" w:type="dxa"/>
          </w:tcPr>
          <w:p w14:paraId="6B24000D" w14:textId="77777777" w:rsidR="00877AE3" w:rsidRPr="005C5394" w:rsidRDefault="00877AE3" w:rsidP="005C5394"/>
        </w:tc>
        <w:tc>
          <w:tcPr>
            <w:tcW w:w="3672" w:type="dxa"/>
          </w:tcPr>
          <w:p w14:paraId="5F22EDE7" w14:textId="77777777" w:rsidR="00877AE3" w:rsidRPr="005C5394" w:rsidRDefault="00877AE3" w:rsidP="005C5394"/>
        </w:tc>
      </w:tr>
      <w:tr w:rsidR="00877AE3" w:rsidRPr="005C5394" w14:paraId="726F63AE" w14:textId="77777777" w:rsidTr="00205CB9">
        <w:tc>
          <w:tcPr>
            <w:tcW w:w="3672" w:type="dxa"/>
          </w:tcPr>
          <w:p w14:paraId="59038B48" w14:textId="77777777" w:rsidR="00877AE3" w:rsidRPr="005C5394" w:rsidRDefault="00877AE3" w:rsidP="005C5394"/>
        </w:tc>
        <w:tc>
          <w:tcPr>
            <w:tcW w:w="3672" w:type="dxa"/>
          </w:tcPr>
          <w:p w14:paraId="780324A4" w14:textId="77777777" w:rsidR="00877AE3" w:rsidRPr="005C5394" w:rsidRDefault="00877AE3" w:rsidP="005C5394"/>
        </w:tc>
        <w:tc>
          <w:tcPr>
            <w:tcW w:w="3672" w:type="dxa"/>
          </w:tcPr>
          <w:p w14:paraId="2BA19F77" w14:textId="77777777" w:rsidR="00877AE3" w:rsidRPr="005C5394" w:rsidRDefault="00877AE3" w:rsidP="005C5394"/>
        </w:tc>
      </w:tr>
      <w:tr w:rsidR="006C12F5" w:rsidRPr="005C5394" w14:paraId="7428AE1D" w14:textId="77777777" w:rsidTr="00205CB9">
        <w:tc>
          <w:tcPr>
            <w:tcW w:w="3672" w:type="dxa"/>
          </w:tcPr>
          <w:p w14:paraId="3A3C92F9" w14:textId="77777777" w:rsidR="006C12F5" w:rsidRPr="005C5394" w:rsidRDefault="006C12F5" w:rsidP="005C5394"/>
        </w:tc>
        <w:tc>
          <w:tcPr>
            <w:tcW w:w="3672" w:type="dxa"/>
          </w:tcPr>
          <w:p w14:paraId="40DF26E2" w14:textId="77777777" w:rsidR="006C12F5" w:rsidRPr="005C5394" w:rsidRDefault="006C12F5" w:rsidP="005C5394"/>
        </w:tc>
        <w:tc>
          <w:tcPr>
            <w:tcW w:w="3672" w:type="dxa"/>
          </w:tcPr>
          <w:p w14:paraId="4BE3906E" w14:textId="77777777" w:rsidR="006C12F5" w:rsidRPr="005C5394" w:rsidRDefault="006C12F5" w:rsidP="005C5394"/>
        </w:tc>
      </w:tr>
      <w:tr w:rsidR="006C12F5" w:rsidRPr="005C5394" w14:paraId="7C280755" w14:textId="77777777" w:rsidTr="00205CB9">
        <w:tc>
          <w:tcPr>
            <w:tcW w:w="3672" w:type="dxa"/>
          </w:tcPr>
          <w:p w14:paraId="765CF1E8" w14:textId="77777777" w:rsidR="006C12F5" w:rsidRPr="005C5394" w:rsidRDefault="006C12F5" w:rsidP="005C5394"/>
        </w:tc>
        <w:tc>
          <w:tcPr>
            <w:tcW w:w="3672" w:type="dxa"/>
          </w:tcPr>
          <w:p w14:paraId="66B9529B" w14:textId="77777777" w:rsidR="006C12F5" w:rsidRPr="005C5394" w:rsidRDefault="006C12F5" w:rsidP="005C5394"/>
        </w:tc>
        <w:tc>
          <w:tcPr>
            <w:tcW w:w="3672" w:type="dxa"/>
          </w:tcPr>
          <w:p w14:paraId="6EA2F1ED" w14:textId="77777777" w:rsidR="006C12F5" w:rsidRPr="005C5394" w:rsidRDefault="006C12F5" w:rsidP="005C5394"/>
        </w:tc>
      </w:tr>
    </w:tbl>
    <w:p w14:paraId="325BC7AD" w14:textId="77777777" w:rsidR="00B52F40" w:rsidRPr="005C5394" w:rsidRDefault="00000000" w:rsidP="00446E48">
      <w:pPr>
        <w:pStyle w:val="Heading2"/>
      </w:pPr>
      <w:r w:rsidRPr="005C5394">
        <w:t>Final Submission Notes</w:t>
      </w:r>
    </w:p>
    <w:p w14:paraId="3515AF06" w14:textId="1040E830" w:rsidR="00E5006E" w:rsidRPr="00B750AA" w:rsidRDefault="00000000" w:rsidP="00837A94">
      <w:pPr>
        <w:tabs>
          <w:tab w:val="left" w:pos="4320"/>
          <w:tab w:val="left" w:pos="10800"/>
        </w:tabs>
        <w:ind w:left="360"/>
        <w:rPr>
          <w:u w:val="single"/>
        </w:rPr>
      </w:pPr>
      <w:r w:rsidRPr="005C5394">
        <w:t xml:space="preserve">Submission Date and Time: </w:t>
      </w:r>
      <w:r w:rsidR="00446E48">
        <w:rPr>
          <w:u w:val="single"/>
        </w:rPr>
        <w:tab/>
      </w:r>
      <w:r w:rsidR="00B750AA">
        <w:t xml:space="preserve"> </w:t>
      </w:r>
      <w:r w:rsidRPr="005C5394">
        <w:t xml:space="preserve">Submitted by: </w:t>
      </w:r>
      <w:r w:rsidR="00B750AA">
        <w:rPr>
          <w:u w:val="single"/>
        </w:rPr>
        <w:tab/>
      </w:r>
    </w:p>
    <w:p w14:paraId="2994DAC1" w14:textId="0DCFFBE7" w:rsidR="00446E48" w:rsidRPr="00B750AA" w:rsidRDefault="00E5006E" w:rsidP="00837A94">
      <w:pPr>
        <w:tabs>
          <w:tab w:val="left" w:pos="10800"/>
        </w:tabs>
        <w:ind w:left="360"/>
        <w:rPr>
          <w:u w:val="single"/>
        </w:rPr>
      </w:pPr>
      <w:r w:rsidRPr="005C5394">
        <w:rPr>
          <w:rFonts w:ascii="Segoe UI Symbol" w:hAnsi="Segoe UI Symbol" w:cs="Segoe UI Symbol"/>
        </w:rPr>
        <w:t>☐</w:t>
      </w:r>
      <w:r w:rsidRPr="005C5394">
        <w:t xml:space="preserve"> Confirmation receipt or email saved (location):</w:t>
      </w:r>
      <w:r w:rsidR="00227C80" w:rsidRPr="005C5394">
        <w:t xml:space="preserve"> </w:t>
      </w:r>
      <w:r w:rsidR="00B750AA">
        <w:rPr>
          <w:u w:val="single"/>
        </w:rPr>
        <w:tab/>
      </w:r>
    </w:p>
    <w:p w14:paraId="060803FB" w14:textId="77353C51" w:rsidR="00B52F40" w:rsidRPr="00B750AA" w:rsidRDefault="00E5006E" w:rsidP="00837A94">
      <w:pPr>
        <w:tabs>
          <w:tab w:val="left" w:pos="10800"/>
        </w:tabs>
        <w:ind w:left="360"/>
        <w:rPr>
          <w:u w:val="single"/>
        </w:rPr>
      </w:pPr>
      <w:r w:rsidRPr="005C5394">
        <w:rPr>
          <w:rFonts w:ascii="Segoe UI Symbol" w:hAnsi="Segoe UI Symbol" w:cs="Segoe UI Symbol"/>
        </w:rPr>
        <w:t>☐</w:t>
      </w:r>
      <w:r w:rsidRPr="005C5394">
        <w:t xml:space="preserve"> Backup copy saved (location): </w:t>
      </w:r>
      <w:r w:rsidR="00B750AA">
        <w:rPr>
          <w:u w:val="single"/>
        </w:rPr>
        <w:tab/>
      </w:r>
    </w:p>
    <w:sectPr w:rsidR="00B52F40" w:rsidRPr="00B750AA" w:rsidSect="00893C00">
      <w:footerReference w:type="even"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23F76" w14:textId="77777777" w:rsidR="00C27667" w:rsidRDefault="00C27667" w:rsidP="00CA7C38">
      <w:pPr>
        <w:spacing w:after="0"/>
      </w:pPr>
      <w:r>
        <w:separator/>
      </w:r>
    </w:p>
  </w:endnote>
  <w:endnote w:type="continuationSeparator" w:id="0">
    <w:p w14:paraId="0FF7E74E" w14:textId="77777777" w:rsidR="00C27667" w:rsidRDefault="00C27667" w:rsidP="00CA7C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33485292"/>
      <w:docPartObj>
        <w:docPartGallery w:val="Page Numbers (Bottom of Page)"/>
        <w:docPartUnique/>
      </w:docPartObj>
    </w:sdtPr>
    <w:sdtContent>
      <w:p w14:paraId="7C5318FF" w14:textId="751A9BC4" w:rsidR="00CA7C38" w:rsidRDefault="00CA7C38" w:rsidP="00D8326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D96717F" w14:textId="77777777" w:rsidR="00CA7C38" w:rsidRDefault="00CA7C38" w:rsidP="00CA7C3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35946323"/>
      <w:docPartObj>
        <w:docPartGallery w:val="Page Numbers (Bottom of Page)"/>
        <w:docPartUnique/>
      </w:docPartObj>
    </w:sdtPr>
    <w:sdtContent>
      <w:p w14:paraId="1A9BE1AB" w14:textId="12C296B4" w:rsidR="00CA7C38" w:rsidRDefault="00CA7C38" w:rsidP="00D8326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479CD956" w14:textId="2915948F" w:rsidR="00CA7C38" w:rsidRPr="002E29E7" w:rsidRDefault="002E29E7" w:rsidP="002E29E7">
    <w:pPr>
      <w:pStyle w:val="Footer"/>
      <w:ind w:right="360"/>
      <w:rPr>
        <w:rFonts w:cs="Calibri"/>
      </w:rPr>
    </w:pPr>
    <w:r w:rsidRPr="002E29E7">
      <w:rPr>
        <w:rFonts w:cs="Calibri"/>
      </w:rPr>
      <w:t xml:space="preserve">State Grant Ready: Building Stronger Applications One Step at a Time Training Session Series presented by Complete Grant Solutions, </w:t>
    </w:r>
    <w:proofErr w:type="gramStart"/>
    <w:r w:rsidRPr="002E29E7">
      <w:rPr>
        <w:rFonts w:cs="Calibri"/>
      </w:rPr>
      <w:t xml:space="preserve">LLC  </w:t>
    </w:r>
    <w:r w:rsidR="00227C80">
      <w:rPr>
        <w:rFonts w:cs="Calibri"/>
      </w:rPr>
      <w:t>-</w:t>
    </w:r>
    <w:proofErr w:type="gramEnd"/>
    <w:r w:rsidR="00227C80">
      <w:rPr>
        <w:rFonts w:cs="Calibri"/>
      </w:rPr>
      <w:t xml:space="preserve"> Session 1: Complete Application Checklist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A96FAA" w14:textId="77777777" w:rsidR="00C27667" w:rsidRDefault="00C27667" w:rsidP="00CA7C38">
      <w:pPr>
        <w:spacing w:after="0"/>
      </w:pPr>
      <w:r>
        <w:separator/>
      </w:r>
    </w:p>
  </w:footnote>
  <w:footnote w:type="continuationSeparator" w:id="0">
    <w:p w14:paraId="2218105C" w14:textId="77777777" w:rsidR="00C27667" w:rsidRDefault="00C27667" w:rsidP="00CA7C3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2AC205EF"/>
    <w:multiLevelType w:val="hybridMultilevel"/>
    <w:tmpl w:val="BE08E3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1B11C45"/>
    <w:multiLevelType w:val="hybridMultilevel"/>
    <w:tmpl w:val="85685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1430A2"/>
    <w:multiLevelType w:val="hybridMultilevel"/>
    <w:tmpl w:val="EA427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411CCD"/>
    <w:multiLevelType w:val="hybridMultilevel"/>
    <w:tmpl w:val="1AEC2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04604E"/>
    <w:multiLevelType w:val="hybridMultilevel"/>
    <w:tmpl w:val="9FF63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274EB2"/>
    <w:multiLevelType w:val="hybridMultilevel"/>
    <w:tmpl w:val="85662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0903557">
    <w:abstractNumId w:val="8"/>
  </w:num>
  <w:num w:numId="2" w16cid:durableId="1409688324">
    <w:abstractNumId w:val="6"/>
  </w:num>
  <w:num w:numId="3" w16cid:durableId="1847087924">
    <w:abstractNumId w:val="5"/>
  </w:num>
  <w:num w:numId="4" w16cid:durableId="1777555644">
    <w:abstractNumId w:val="4"/>
  </w:num>
  <w:num w:numId="5" w16cid:durableId="1667904904">
    <w:abstractNumId w:val="7"/>
  </w:num>
  <w:num w:numId="6" w16cid:durableId="567879461">
    <w:abstractNumId w:val="3"/>
  </w:num>
  <w:num w:numId="7" w16cid:durableId="679936293">
    <w:abstractNumId w:val="2"/>
  </w:num>
  <w:num w:numId="8" w16cid:durableId="1864124741">
    <w:abstractNumId w:val="1"/>
  </w:num>
  <w:num w:numId="9" w16cid:durableId="980425639">
    <w:abstractNumId w:val="0"/>
  </w:num>
  <w:num w:numId="10" w16cid:durableId="854004001">
    <w:abstractNumId w:val="14"/>
  </w:num>
  <w:num w:numId="11" w16cid:durableId="1171262873">
    <w:abstractNumId w:val="13"/>
  </w:num>
  <w:num w:numId="12" w16cid:durableId="1798909800">
    <w:abstractNumId w:val="12"/>
  </w:num>
  <w:num w:numId="13" w16cid:durableId="1066411778">
    <w:abstractNumId w:val="11"/>
  </w:num>
  <w:num w:numId="14" w16cid:durableId="1102142697">
    <w:abstractNumId w:val="9"/>
  </w:num>
  <w:num w:numId="15" w16cid:durableId="72148728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57E39"/>
    <w:rsid w:val="0006063C"/>
    <w:rsid w:val="0015074B"/>
    <w:rsid w:val="0018052D"/>
    <w:rsid w:val="001A3C05"/>
    <w:rsid w:val="00205CB9"/>
    <w:rsid w:val="00226158"/>
    <w:rsid w:val="00227C80"/>
    <w:rsid w:val="0029639D"/>
    <w:rsid w:val="002E29E7"/>
    <w:rsid w:val="003233B5"/>
    <w:rsid w:val="00326F90"/>
    <w:rsid w:val="003E0150"/>
    <w:rsid w:val="00446E48"/>
    <w:rsid w:val="00502987"/>
    <w:rsid w:val="00555D93"/>
    <w:rsid w:val="005A7663"/>
    <w:rsid w:val="005C5394"/>
    <w:rsid w:val="006423ED"/>
    <w:rsid w:val="006C12F5"/>
    <w:rsid w:val="00715AC1"/>
    <w:rsid w:val="00837A94"/>
    <w:rsid w:val="008542ED"/>
    <w:rsid w:val="00877AE3"/>
    <w:rsid w:val="00893C00"/>
    <w:rsid w:val="008B0DE2"/>
    <w:rsid w:val="008E46C6"/>
    <w:rsid w:val="00AA1D8D"/>
    <w:rsid w:val="00B47730"/>
    <w:rsid w:val="00B52F40"/>
    <w:rsid w:val="00B750AA"/>
    <w:rsid w:val="00C27667"/>
    <w:rsid w:val="00CA7C38"/>
    <w:rsid w:val="00CB0664"/>
    <w:rsid w:val="00CD33C6"/>
    <w:rsid w:val="00D063B5"/>
    <w:rsid w:val="00D548F7"/>
    <w:rsid w:val="00DB2D85"/>
    <w:rsid w:val="00E5006E"/>
    <w:rsid w:val="00E73D6E"/>
    <w:rsid w:val="00EC77B2"/>
    <w:rsid w:val="00ED32B3"/>
    <w:rsid w:val="00F22CE8"/>
    <w:rsid w:val="00F6279B"/>
    <w:rsid w:val="00F627A0"/>
    <w:rsid w:val="00F832A7"/>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AA9BEEF"/>
  <w14:defaultImageDpi w14:val="300"/>
  <w15:docId w15:val="{66D3FF8E-2CBD-8249-8AF1-4687316C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394"/>
    <w:pPr>
      <w:spacing w:after="160" w:line="240" w:lineRule="auto"/>
    </w:pPr>
    <w:rPr>
      <w:rFonts w:ascii="Calibri" w:hAnsi="Calibri"/>
    </w:rPr>
  </w:style>
  <w:style w:type="paragraph" w:styleId="Heading1">
    <w:name w:val="heading 1"/>
    <w:basedOn w:val="Normal"/>
    <w:next w:val="Normal"/>
    <w:link w:val="Heading1Char"/>
    <w:uiPriority w:val="9"/>
    <w:qFormat/>
    <w:rsid w:val="00502987"/>
    <w:pPr>
      <w:keepNext/>
      <w:keepLines/>
      <w:spacing w:after="240"/>
      <w:outlineLvl w:val="0"/>
    </w:pPr>
    <w:rPr>
      <w:rFonts w:asciiTheme="majorHAnsi" w:eastAsiaTheme="majorEastAsia" w:hAnsiTheme="majorHAnsi" w:cstheme="majorBidi"/>
      <w:b/>
      <w:bCs/>
      <w:color w:val="365F91" w:themeColor="accent1" w:themeShade="BF"/>
      <w:sz w:val="40"/>
      <w:szCs w:val="28"/>
    </w:rPr>
  </w:style>
  <w:style w:type="paragraph" w:styleId="Heading2">
    <w:name w:val="heading 2"/>
    <w:basedOn w:val="Normal"/>
    <w:next w:val="Normal"/>
    <w:link w:val="Heading2Char"/>
    <w:uiPriority w:val="9"/>
    <w:unhideWhenUsed/>
    <w:qFormat/>
    <w:rsid w:val="00502987"/>
    <w:pPr>
      <w:keepNext/>
      <w:keepLines/>
      <w:spacing w:after="120"/>
      <w:outlineLvl w:val="1"/>
    </w:pPr>
    <w:rPr>
      <w:rFonts w:asciiTheme="majorHAnsi" w:eastAsiaTheme="majorEastAsia" w:hAnsiTheme="majorHAnsi" w:cstheme="majorBidi"/>
      <w:b/>
      <w:bCs/>
      <w:color w:val="002060"/>
      <w:sz w:val="32"/>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502987"/>
    <w:rPr>
      <w:rFonts w:asciiTheme="majorHAnsi" w:eastAsiaTheme="majorEastAsia" w:hAnsiTheme="majorHAnsi" w:cstheme="majorBidi"/>
      <w:b/>
      <w:bCs/>
      <w:color w:val="365F91" w:themeColor="accent1" w:themeShade="BF"/>
      <w:sz w:val="40"/>
      <w:szCs w:val="28"/>
    </w:rPr>
  </w:style>
  <w:style w:type="character" w:customStyle="1" w:styleId="Heading2Char">
    <w:name w:val="Heading 2 Char"/>
    <w:basedOn w:val="DefaultParagraphFont"/>
    <w:link w:val="Heading2"/>
    <w:uiPriority w:val="9"/>
    <w:rsid w:val="00502987"/>
    <w:rPr>
      <w:rFonts w:asciiTheme="majorHAnsi" w:eastAsiaTheme="majorEastAsia" w:hAnsiTheme="majorHAnsi" w:cstheme="majorBidi"/>
      <w:b/>
      <w:bCs/>
      <w:color w:val="002060"/>
      <w:sz w:val="32"/>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CA7C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10</TotalTime>
  <Pages>2</Pages>
  <Words>209</Words>
  <Characters>1195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1402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Clayton, Samantha (She/Her/Hers) (DEED)</cp:lastModifiedBy>
  <cp:revision>14</cp:revision>
  <dcterms:created xsi:type="dcterms:W3CDTF">2025-06-26T14:46:00Z</dcterms:created>
  <dcterms:modified xsi:type="dcterms:W3CDTF">2025-06-26T14:54:00Z</dcterms:modified>
  <cp:category/>
</cp:coreProperties>
</file>